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D65DD4" w14:textId="77777777" w:rsidR="002D2E3F" w:rsidRPr="005918E2" w:rsidRDefault="002D2E3F" w:rsidP="00966E31">
      <w:pPr>
        <w:autoSpaceDE w:val="0"/>
        <w:autoSpaceDN w:val="0"/>
        <w:adjustRightInd w:val="0"/>
        <w:jc w:val="both"/>
        <w:rPr>
          <w:b/>
          <w:bCs/>
          <w:sz w:val="22"/>
          <w:szCs w:val="22"/>
          <w:u w:val="single"/>
        </w:rPr>
      </w:pPr>
    </w:p>
    <w:p w14:paraId="5BDA422A" w14:textId="3AB58852" w:rsidR="00401646" w:rsidRPr="005918E2" w:rsidRDefault="00401646" w:rsidP="00401646">
      <w:pPr>
        <w:autoSpaceDE w:val="0"/>
        <w:autoSpaceDN w:val="0"/>
        <w:adjustRightInd w:val="0"/>
        <w:jc w:val="right"/>
        <w:rPr>
          <w:b/>
          <w:sz w:val="22"/>
          <w:szCs w:val="22"/>
        </w:rPr>
      </w:pPr>
      <w:r w:rsidRPr="005918E2">
        <w:rPr>
          <w:b/>
          <w:bCs/>
          <w:sz w:val="22"/>
          <w:szCs w:val="22"/>
        </w:rPr>
        <w:t xml:space="preserve">ALLEGATO </w:t>
      </w:r>
      <w:r w:rsidR="00AC35B7">
        <w:t xml:space="preserve">- </w:t>
      </w:r>
      <w:r w:rsidR="00AC35B7" w:rsidRPr="00AC35B7">
        <w:rPr>
          <w:b/>
          <w:bCs/>
          <w:sz w:val="22"/>
          <w:szCs w:val="22"/>
        </w:rPr>
        <w:t xml:space="preserve">Lotto </w:t>
      </w:r>
      <w:r w:rsidR="008E3C8D">
        <w:rPr>
          <w:b/>
          <w:bCs/>
          <w:sz w:val="22"/>
          <w:szCs w:val="22"/>
        </w:rPr>
        <w:t>3</w:t>
      </w:r>
      <w:r w:rsidR="00E3770B">
        <w:rPr>
          <w:b/>
          <w:bCs/>
          <w:sz w:val="22"/>
          <w:szCs w:val="22"/>
        </w:rPr>
        <w:t xml:space="preserve"> -</w:t>
      </w:r>
      <w:r w:rsidR="00AC35B7" w:rsidRPr="00AC35B7">
        <w:rPr>
          <w:b/>
          <w:bCs/>
          <w:sz w:val="22"/>
          <w:szCs w:val="22"/>
        </w:rPr>
        <w:t xml:space="preserve"> Modello di offerta</w:t>
      </w:r>
      <w:r w:rsidR="00AC35B7">
        <w:rPr>
          <w:b/>
          <w:bCs/>
          <w:sz w:val="22"/>
          <w:szCs w:val="22"/>
        </w:rPr>
        <w:t xml:space="preserve"> tecnica</w:t>
      </w:r>
    </w:p>
    <w:p w14:paraId="28CC6B39" w14:textId="12114C21" w:rsidR="00291F84" w:rsidRPr="007126FA" w:rsidRDefault="004F4193" w:rsidP="004F4193">
      <w:pPr>
        <w:spacing w:before="360" w:after="120"/>
        <w:ind w:right="-159"/>
        <w:jc w:val="both"/>
        <w:rPr>
          <w:b/>
          <w:kern w:val="1"/>
          <w:sz w:val="22"/>
          <w:szCs w:val="22"/>
          <w:lang w:eastAsia="ar-SA" w:bidi="it-IT"/>
        </w:rPr>
      </w:pPr>
      <w:r w:rsidRPr="007126FA">
        <w:rPr>
          <w:b/>
          <w:sz w:val="22"/>
          <w:szCs w:val="22"/>
        </w:rPr>
        <w:t xml:space="preserve">OGGETTO: </w:t>
      </w:r>
      <w:r w:rsidR="00810D25" w:rsidRPr="007126FA">
        <w:rPr>
          <w:b/>
          <w:sz w:val="22"/>
          <w:szCs w:val="22"/>
        </w:rPr>
        <w:t>PROCEDURA APERTA, A RILEVANZA COMUNITARIA, PER L’AFFIDAMENTO DEL SERVIZIO DI ORGANIZZAZIONE VIAGGI D’ISTRUZIONE, SCAMBI CULTURALI E STAGE LINGUISTICI PER L’A.S. 2025-2026 DELL’EDUCANDATO STATALE “EMANUELA SETTI CARRARO DALLA CHIESA” DI MILANO, ARTICOLATO IN N. 23 LOTTI.</w:t>
      </w:r>
    </w:p>
    <w:p w14:paraId="66EB1E37" w14:textId="77777777" w:rsidR="008E3C8D" w:rsidRDefault="00E3770B" w:rsidP="00AA04C8">
      <w:pPr>
        <w:spacing w:before="240" w:after="120"/>
        <w:jc w:val="center"/>
        <w:rPr>
          <w:b/>
          <w:sz w:val="28"/>
          <w:szCs w:val="28"/>
        </w:rPr>
      </w:pPr>
      <w:r w:rsidRPr="00E3770B">
        <w:rPr>
          <w:b/>
          <w:sz w:val="28"/>
          <w:szCs w:val="28"/>
        </w:rPr>
        <w:t xml:space="preserve">Lotto </w:t>
      </w:r>
      <w:r w:rsidR="008E3C8D">
        <w:rPr>
          <w:b/>
          <w:sz w:val="28"/>
          <w:szCs w:val="28"/>
        </w:rPr>
        <w:t>3</w:t>
      </w:r>
      <w:r w:rsidRPr="00E3770B">
        <w:rPr>
          <w:b/>
          <w:sz w:val="28"/>
          <w:szCs w:val="28"/>
        </w:rPr>
        <w:t xml:space="preserve"> </w:t>
      </w:r>
      <w:r w:rsidR="00AA04C8">
        <w:rPr>
          <w:b/>
          <w:sz w:val="28"/>
          <w:szCs w:val="28"/>
        </w:rPr>
        <w:t>–</w:t>
      </w:r>
      <w:r w:rsidRPr="00E3770B">
        <w:rPr>
          <w:b/>
          <w:sz w:val="28"/>
          <w:szCs w:val="28"/>
        </w:rPr>
        <w:t xml:space="preserve"> </w:t>
      </w:r>
      <w:r w:rsidR="008E3C8D" w:rsidRPr="008E3C8D">
        <w:rPr>
          <w:b/>
          <w:sz w:val="28"/>
          <w:szCs w:val="28"/>
        </w:rPr>
        <w:t>OASI NATURALISTICA Vialone (PV)</w:t>
      </w:r>
      <w:r w:rsidR="008E3C8D" w:rsidRPr="008E3C8D">
        <w:rPr>
          <w:b/>
          <w:sz w:val="28"/>
          <w:szCs w:val="28"/>
        </w:rPr>
        <w:t xml:space="preserve"> </w:t>
      </w:r>
      <w:r w:rsidR="00810D25" w:rsidRPr="00810D25">
        <w:rPr>
          <w:b/>
          <w:sz w:val="28"/>
          <w:szCs w:val="28"/>
        </w:rPr>
        <w:t>(uscita senza pernottamento)</w:t>
      </w:r>
    </w:p>
    <w:p w14:paraId="453A3037" w14:textId="17490254" w:rsidR="00401646" w:rsidRPr="00E3770B" w:rsidRDefault="00AC35B7" w:rsidP="008E3C8D">
      <w:pPr>
        <w:spacing w:before="120" w:after="120"/>
        <w:jc w:val="center"/>
        <w:rPr>
          <w:b/>
          <w:sz w:val="28"/>
          <w:szCs w:val="28"/>
        </w:rPr>
      </w:pPr>
      <w:r w:rsidRPr="00E3770B">
        <w:rPr>
          <w:b/>
          <w:sz w:val="28"/>
          <w:szCs w:val="28"/>
        </w:rPr>
        <w:t>Offerta tecnica</w:t>
      </w:r>
    </w:p>
    <w:p w14:paraId="645884E5" w14:textId="77777777" w:rsidR="00401646" w:rsidRPr="007D12D9" w:rsidRDefault="00401646" w:rsidP="00401646">
      <w:pPr>
        <w:spacing w:before="120"/>
        <w:jc w:val="both"/>
        <w:rPr>
          <w:b/>
          <w:sz w:val="18"/>
          <w:szCs w:val="18"/>
        </w:rPr>
      </w:pPr>
      <w:r w:rsidRPr="007D12D9">
        <w:rPr>
          <w:b/>
          <w:sz w:val="18"/>
          <w:szCs w:val="18"/>
        </w:rPr>
        <w:t>Il sottoscritto:</w:t>
      </w:r>
    </w:p>
    <w:tbl>
      <w:tblPr>
        <w:tblW w:w="9720" w:type="dxa"/>
        <w:tblLayout w:type="fixed"/>
        <w:tblCellMar>
          <w:left w:w="0" w:type="dxa"/>
          <w:right w:w="0" w:type="dxa"/>
        </w:tblCellMar>
        <w:tblLook w:val="01E0" w:firstRow="1" w:lastRow="1" w:firstColumn="1" w:lastColumn="1" w:noHBand="0" w:noVBand="0"/>
      </w:tblPr>
      <w:tblGrid>
        <w:gridCol w:w="1084"/>
        <w:gridCol w:w="4861"/>
        <w:gridCol w:w="1620"/>
        <w:gridCol w:w="360"/>
        <w:gridCol w:w="530"/>
        <w:gridCol w:w="1265"/>
      </w:tblGrid>
      <w:tr w:rsidR="00401646" w:rsidRPr="007D12D9" w14:paraId="3F79BACB" w14:textId="77777777" w:rsidTr="004F093D">
        <w:tc>
          <w:tcPr>
            <w:tcW w:w="1084" w:type="dxa"/>
            <w:tcBorders>
              <w:top w:val="single" w:sz="4" w:space="0" w:color="FFFFFF"/>
              <w:left w:val="single" w:sz="4" w:space="0" w:color="FFFFFF"/>
              <w:bottom w:val="single" w:sz="4" w:space="0" w:color="FFFFFF"/>
              <w:right w:val="single" w:sz="4" w:space="0" w:color="FFFFFF"/>
            </w:tcBorders>
            <w:vAlign w:val="bottom"/>
          </w:tcPr>
          <w:p w14:paraId="32EF3A01" w14:textId="77777777" w:rsidR="00401646" w:rsidRPr="007D12D9" w:rsidRDefault="00401646" w:rsidP="004F093D">
            <w:pPr>
              <w:spacing w:before="240"/>
              <w:jc w:val="both"/>
              <w:rPr>
                <w:sz w:val="18"/>
                <w:szCs w:val="18"/>
              </w:rPr>
            </w:pPr>
            <w:r w:rsidRPr="007D12D9">
              <w:rPr>
                <w:sz w:val="18"/>
                <w:szCs w:val="18"/>
              </w:rPr>
              <w:t>Cognome:</w:t>
            </w:r>
          </w:p>
        </w:tc>
        <w:bookmarkStart w:id="0" w:name="CognomeRL"/>
        <w:tc>
          <w:tcPr>
            <w:tcW w:w="8636" w:type="dxa"/>
            <w:gridSpan w:val="5"/>
            <w:tcBorders>
              <w:top w:val="single" w:sz="4" w:space="0" w:color="FFFFFF"/>
              <w:left w:val="single" w:sz="4" w:space="0" w:color="FFFFFF"/>
              <w:bottom w:val="dotted" w:sz="4" w:space="0" w:color="000000"/>
              <w:right w:val="single" w:sz="4" w:space="0" w:color="FFFFFF"/>
            </w:tcBorders>
            <w:vAlign w:val="bottom"/>
          </w:tcPr>
          <w:p w14:paraId="1E911906" w14:textId="77777777" w:rsidR="00401646" w:rsidRPr="007D12D9" w:rsidRDefault="00401646" w:rsidP="004F093D">
            <w:pPr>
              <w:jc w:val="both"/>
              <w:rPr>
                <w:rFonts w:ascii="Arial" w:hAnsi="Arial" w:cs="Arial"/>
                <w:b/>
                <w:sz w:val="18"/>
                <w:szCs w:val="18"/>
              </w:rPr>
            </w:pPr>
            <w:r w:rsidRPr="007D12D9">
              <w:rPr>
                <w:rFonts w:ascii="Arial" w:hAnsi="Arial" w:cs="Arial"/>
                <w:b/>
                <w:sz w:val="18"/>
                <w:szCs w:val="18"/>
              </w:rPr>
              <w:fldChar w:fldCharType="begin">
                <w:ffData>
                  <w:name w:val="CognomeRL"/>
                  <w:enabled/>
                  <w:calcOnExit/>
                  <w:statusText w:type="text" w:val="Digitare il cognome del rappresentante legale dell'impresa."/>
                  <w:textInput>
                    <w:format w:val="Maiuscole"/>
                  </w:textInput>
                </w:ffData>
              </w:fldChar>
            </w:r>
            <w:r w:rsidRPr="007D12D9">
              <w:rPr>
                <w:rFonts w:ascii="Arial" w:hAnsi="Arial" w:cs="Arial"/>
                <w:b/>
                <w:sz w:val="18"/>
                <w:szCs w:val="18"/>
              </w:rPr>
              <w:instrText xml:space="preserve"> FORMTEXT </w:instrText>
            </w:r>
            <w:r w:rsidRPr="007D12D9">
              <w:rPr>
                <w:rFonts w:ascii="Arial" w:hAnsi="Arial" w:cs="Arial"/>
                <w:b/>
                <w:sz w:val="18"/>
                <w:szCs w:val="18"/>
              </w:rPr>
            </w:r>
            <w:r w:rsidRPr="007D12D9">
              <w:rPr>
                <w:rFonts w:ascii="Arial" w:hAnsi="Arial" w:cs="Arial"/>
                <w:b/>
                <w:sz w:val="18"/>
                <w:szCs w:val="18"/>
              </w:rPr>
              <w:fldChar w:fldCharType="separate"/>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w:hAnsi="Arial" w:cs="Arial"/>
                <w:b/>
                <w:sz w:val="18"/>
                <w:szCs w:val="18"/>
              </w:rPr>
              <w:fldChar w:fldCharType="end"/>
            </w:r>
            <w:bookmarkEnd w:id="0"/>
          </w:p>
        </w:tc>
      </w:tr>
      <w:tr w:rsidR="00401646" w:rsidRPr="007D12D9" w14:paraId="0EC3A5BC" w14:textId="77777777" w:rsidTr="004F093D">
        <w:tc>
          <w:tcPr>
            <w:tcW w:w="1084" w:type="dxa"/>
            <w:tcBorders>
              <w:top w:val="single" w:sz="4" w:space="0" w:color="FFFFFF"/>
              <w:left w:val="single" w:sz="4" w:space="0" w:color="FFFFFF"/>
              <w:bottom w:val="single" w:sz="4" w:space="0" w:color="FFFFFF"/>
              <w:right w:val="single" w:sz="4" w:space="0" w:color="FFFFFF"/>
            </w:tcBorders>
            <w:vAlign w:val="bottom"/>
          </w:tcPr>
          <w:p w14:paraId="3BFFDFC1" w14:textId="77777777" w:rsidR="00401646" w:rsidRPr="007D12D9" w:rsidRDefault="00401646" w:rsidP="004F093D">
            <w:pPr>
              <w:spacing w:before="240"/>
              <w:jc w:val="both"/>
              <w:rPr>
                <w:sz w:val="18"/>
                <w:szCs w:val="18"/>
              </w:rPr>
            </w:pPr>
            <w:r w:rsidRPr="007D12D9">
              <w:rPr>
                <w:sz w:val="18"/>
                <w:szCs w:val="18"/>
              </w:rPr>
              <w:t>Nome:</w:t>
            </w:r>
          </w:p>
        </w:tc>
        <w:bookmarkStart w:id="1" w:name="NomeRL"/>
        <w:tc>
          <w:tcPr>
            <w:tcW w:w="8636" w:type="dxa"/>
            <w:gridSpan w:val="5"/>
            <w:tcBorders>
              <w:top w:val="dotted" w:sz="4" w:space="0" w:color="000000"/>
              <w:left w:val="single" w:sz="4" w:space="0" w:color="FFFFFF"/>
              <w:bottom w:val="dotted" w:sz="4" w:space="0" w:color="000000"/>
              <w:right w:val="single" w:sz="4" w:space="0" w:color="FFFFFF"/>
            </w:tcBorders>
            <w:vAlign w:val="bottom"/>
          </w:tcPr>
          <w:p w14:paraId="6237B911" w14:textId="77777777" w:rsidR="00401646" w:rsidRPr="007D12D9" w:rsidRDefault="00401646" w:rsidP="004F093D">
            <w:pPr>
              <w:jc w:val="both"/>
              <w:rPr>
                <w:rFonts w:ascii="Arial" w:hAnsi="Arial" w:cs="Arial"/>
                <w:b/>
                <w:sz w:val="18"/>
                <w:szCs w:val="18"/>
              </w:rPr>
            </w:pPr>
            <w:r w:rsidRPr="007D12D9">
              <w:rPr>
                <w:rFonts w:ascii="Arial" w:hAnsi="Arial" w:cs="Arial"/>
                <w:b/>
                <w:sz w:val="18"/>
                <w:szCs w:val="18"/>
              </w:rPr>
              <w:fldChar w:fldCharType="begin">
                <w:ffData>
                  <w:name w:val="NomeRL"/>
                  <w:enabled/>
                  <w:calcOnExit/>
                  <w:statusText w:type="text" w:val="Digitare il nome del rappresentante legale dell'impresa."/>
                  <w:textInput>
                    <w:format w:val="Maiuscole"/>
                  </w:textInput>
                </w:ffData>
              </w:fldChar>
            </w:r>
            <w:r w:rsidRPr="007D12D9">
              <w:rPr>
                <w:rFonts w:ascii="Arial" w:hAnsi="Arial" w:cs="Arial"/>
                <w:b/>
                <w:sz w:val="18"/>
                <w:szCs w:val="18"/>
              </w:rPr>
              <w:instrText xml:space="preserve"> FORMTEXT </w:instrText>
            </w:r>
            <w:r w:rsidRPr="007D12D9">
              <w:rPr>
                <w:rFonts w:ascii="Arial" w:hAnsi="Arial" w:cs="Arial"/>
                <w:b/>
                <w:sz w:val="18"/>
                <w:szCs w:val="18"/>
              </w:rPr>
            </w:r>
            <w:r w:rsidRPr="007D12D9">
              <w:rPr>
                <w:rFonts w:ascii="Arial" w:hAnsi="Arial" w:cs="Arial"/>
                <w:b/>
                <w:sz w:val="18"/>
                <w:szCs w:val="18"/>
              </w:rPr>
              <w:fldChar w:fldCharType="separate"/>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w:hAnsi="Arial" w:cs="Arial"/>
                <w:b/>
                <w:sz w:val="18"/>
                <w:szCs w:val="18"/>
              </w:rPr>
              <w:fldChar w:fldCharType="end"/>
            </w:r>
            <w:bookmarkEnd w:id="1"/>
          </w:p>
        </w:tc>
      </w:tr>
      <w:tr w:rsidR="00401646" w:rsidRPr="007D12D9" w14:paraId="7517E6FC" w14:textId="77777777" w:rsidTr="004F093D">
        <w:tc>
          <w:tcPr>
            <w:tcW w:w="1084" w:type="dxa"/>
            <w:tcBorders>
              <w:top w:val="single" w:sz="4" w:space="0" w:color="FFFFFF"/>
              <w:left w:val="single" w:sz="4" w:space="0" w:color="FFFFFF"/>
              <w:bottom w:val="single" w:sz="4" w:space="0" w:color="FFFFFF"/>
              <w:right w:val="single" w:sz="4" w:space="0" w:color="FFFFFF"/>
            </w:tcBorders>
            <w:vAlign w:val="bottom"/>
          </w:tcPr>
          <w:p w14:paraId="02B9C7A3" w14:textId="77777777" w:rsidR="00401646" w:rsidRPr="007D12D9" w:rsidRDefault="00401646" w:rsidP="004F093D">
            <w:pPr>
              <w:spacing w:before="240"/>
              <w:jc w:val="both"/>
              <w:rPr>
                <w:b/>
                <w:sz w:val="18"/>
                <w:szCs w:val="18"/>
              </w:rPr>
            </w:pPr>
            <w:r w:rsidRPr="007D12D9">
              <w:rPr>
                <w:sz w:val="18"/>
                <w:szCs w:val="18"/>
              </w:rPr>
              <w:t>Nato a:</w:t>
            </w:r>
          </w:p>
        </w:tc>
        <w:bookmarkStart w:id="2" w:name="LuogoNascitaRL"/>
        <w:tc>
          <w:tcPr>
            <w:tcW w:w="4861" w:type="dxa"/>
            <w:tcBorders>
              <w:left w:val="single" w:sz="4" w:space="0" w:color="FFFFFF"/>
              <w:bottom w:val="dotted" w:sz="4" w:space="0" w:color="000000"/>
              <w:right w:val="single" w:sz="4" w:space="0" w:color="FFFFFF"/>
            </w:tcBorders>
            <w:vAlign w:val="bottom"/>
          </w:tcPr>
          <w:p w14:paraId="2C2C5D61" w14:textId="77777777" w:rsidR="00401646" w:rsidRPr="007D12D9" w:rsidRDefault="00401646" w:rsidP="004F093D">
            <w:pPr>
              <w:jc w:val="both"/>
              <w:rPr>
                <w:b/>
                <w:sz w:val="18"/>
                <w:szCs w:val="18"/>
              </w:rPr>
            </w:pPr>
            <w:r w:rsidRPr="007D12D9">
              <w:rPr>
                <w:rFonts w:ascii="Arial" w:hAnsi="Arial" w:cs="Arial"/>
                <w:b/>
                <w:sz w:val="18"/>
                <w:szCs w:val="18"/>
              </w:rPr>
              <w:fldChar w:fldCharType="begin">
                <w:ffData>
                  <w:name w:val="LuogoNascitaRL"/>
                  <w:enabled/>
                  <w:calcOnExit/>
                  <w:helpText w:type="text" w:val="Digitare il luogo di nascita del rappresentante legale dell'impresa. Per località non italiane indicarne tra parentesi lo stato. Es: PARIGI (FRANCIA)."/>
                  <w:statusText w:type="text" w:val="Digitare il luogo di nascita del rappresentante legale dell'impresa. F1 per ulteriori informazioni."/>
                  <w:textInput>
                    <w:format w:val="Maiuscole"/>
                  </w:textInput>
                </w:ffData>
              </w:fldChar>
            </w:r>
            <w:r w:rsidRPr="007D12D9">
              <w:rPr>
                <w:rFonts w:ascii="Arial" w:hAnsi="Arial" w:cs="Arial"/>
                <w:b/>
                <w:sz w:val="18"/>
                <w:szCs w:val="18"/>
              </w:rPr>
              <w:instrText xml:space="preserve"> FORMTEXT </w:instrText>
            </w:r>
            <w:r w:rsidRPr="007D12D9">
              <w:rPr>
                <w:rFonts w:ascii="Arial" w:hAnsi="Arial" w:cs="Arial"/>
                <w:b/>
                <w:sz w:val="18"/>
                <w:szCs w:val="18"/>
              </w:rPr>
            </w:r>
            <w:r w:rsidRPr="007D12D9">
              <w:rPr>
                <w:rFonts w:ascii="Arial" w:hAnsi="Arial" w:cs="Arial"/>
                <w:b/>
                <w:sz w:val="18"/>
                <w:szCs w:val="18"/>
              </w:rPr>
              <w:fldChar w:fldCharType="separate"/>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w:hAnsi="Arial" w:cs="Arial"/>
                <w:b/>
                <w:sz w:val="18"/>
                <w:szCs w:val="18"/>
              </w:rPr>
              <w:fldChar w:fldCharType="end"/>
            </w:r>
            <w:bookmarkEnd w:id="2"/>
          </w:p>
        </w:tc>
        <w:tc>
          <w:tcPr>
            <w:tcW w:w="1620" w:type="dxa"/>
            <w:tcBorders>
              <w:left w:val="single" w:sz="4" w:space="0" w:color="FFFFFF"/>
              <w:bottom w:val="single" w:sz="4" w:space="0" w:color="FFFFFF"/>
              <w:right w:val="single" w:sz="4" w:space="0" w:color="FFFFFF"/>
            </w:tcBorders>
            <w:vAlign w:val="bottom"/>
          </w:tcPr>
          <w:p w14:paraId="3D072FAD" w14:textId="77777777" w:rsidR="00401646" w:rsidRPr="007D12D9" w:rsidRDefault="00401646" w:rsidP="004F093D">
            <w:pPr>
              <w:spacing w:before="240"/>
              <w:jc w:val="both"/>
              <w:rPr>
                <w:b/>
                <w:sz w:val="18"/>
                <w:szCs w:val="18"/>
              </w:rPr>
            </w:pPr>
            <w:r w:rsidRPr="007D12D9">
              <w:rPr>
                <w:sz w:val="18"/>
                <w:szCs w:val="18"/>
              </w:rPr>
              <w:t>Provincia:</w:t>
            </w:r>
          </w:p>
        </w:tc>
        <w:bookmarkStart w:id="3" w:name="ProvinciaRL"/>
        <w:tc>
          <w:tcPr>
            <w:tcW w:w="360" w:type="dxa"/>
            <w:tcBorders>
              <w:left w:val="single" w:sz="4" w:space="0" w:color="FFFFFF"/>
              <w:bottom w:val="dotted" w:sz="4" w:space="0" w:color="000000"/>
              <w:right w:val="single" w:sz="4" w:space="0" w:color="FFFFFF"/>
            </w:tcBorders>
            <w:vAlign w:val="bottom"/>
          </w:tcPr>
          <w:p w14:paraId="57BCDDBB" w14:textId="77777777" w:rsidR="00401646" w:rsidRPr="007D12D9" w:rsidRDefault="00401646" w:rsidP="004F093D">
            <w:pPr>
              <w:jc w:val="both"/>
              <w:rPr>
                <w:b/>
                <w:sz w:val="18"/>
                <w:szCs w:val="18"/>
              </w:rPr>
            </w:pPr>
            <w:r w:rsidRPr="007D12D9">
              <w:rPr>
                <w:rFonts w:ascii="Arial" w:hAnsi="Arial" w:cs="Arial"/>
                <w:b/>
                <w:sz w:val="18"/>
                <w:szCs w:val="18"/>
              </w:rPr>
              <w:fldChar w:fldCharType="begin">
                <w:ffData>
                  <w:name w:val="ProvinciaRL"/>
                  <w:enabled/>
                  <w:calcOnExit/>
                  <w:statusText w:type="text" w:val="Digitare la sigla della provincia di nascita del rappresentante legale. Per l'estero scrivere EE."/>
                  <w:textInput>
                    <w:maxLength w:val="2"/>
                    <w:format w:val="Maiuscole"/>
                  </w:textInput>
                </w:ffData>
              </w:fldChar>
            </w:r>
            <w:r w:rsidRPr="007D12D9">
              <w:rPr>
                <w:rFonts w:ascii="Arial" w:hAnsi="Arial" w:cs="Arial"/>
                <w:b/>
                <w:sz w:val="18"/>
                <w:szCs w:val="18"/>
              </w:rPr>
              <w:instrText xml:space="preserve"> FORMTEXT </w:instrText>
            </w:r>
            <w:r w:rsidRPr="007D12D9">
              <w:rPr>
                <w:rFonts w:ascii="Arial" w:hAnsi="Arial" w:cs="Arial"/>
                <w:b/>
                <w:sz w:val="18"/>
                <w:szCs w:val="18"/>
              </w:rPr>
            </w:r>
            <w:r w:rsidRPr="007D12D9">
              <w:rPr>
                <w:rFonts w:ascii="Arial" w:hAnsi="Arial" w:cs="Arial"/>
                <w:b/>
                <w:sz w:val="18"/>
                <w:szCs w:val="18"/>
              </w:rPr>
              <w:fldChar w:fldCharType="separate"/>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w:hAnsi="Arial" w:cs="Arial"/>
                <w:b/>
                <w:sz w:val="18"/>
                <w:szCs w:val="18"/>
              </w:rPr>
              <w:fldChar w:fldCharType="end"/>
            </w:r>
            <w:bookmarkEnd w:id="3"/>
          </w:p>
        </w:tc>
        <w:tc>
          <w:tcPr>
            <w:tcW w:w="530" w:type="dxa"/>
            <w:tcBorders>
              <w:left w:val="single" w:sz="4" w:space="0" w:color="FFFFFF"/>
              <w:bottom w:val="single" w:sz="4" w:space="0" w:color="FFFFFF"/>
              <w:right w:val="single" w:sz="4" w:space="0" w:color="FFFFFF"/>
            </w:tcBorders>
            <w:vAlign w:val="bottom"/>
          </w:tcPr>
          <w:p w14:paraId="03933FA1" w14:textId="77777777" w:rsidR="00401646" w:rsidRPr="007D12D9" w:rsidRDefault="00401646" w:rsidP="004F093D">
            <w:pPr>
              <w:spacing w:before="240"/>
              <w:jc w:val="both"/>
              <w:rPr>
                <w:sz w:val="18"/>
                <w:szCs w:val="18"/>
              </w:rPr>
            </w:pPr>
            <w:r w:rsidRPr="007D12D9">
              <w:rPr>
                <w:sz w:val="18"/>
                <w:szCs w:val="18"/>
              </w:rPr>
              <w:t>il:</w:t>
            </w:r>
          </w:p>
        </w:tc>
        <w:tc>
          <w:tcPr>
            <w:tcW w:w="1265" w:type="dxa"/>
            <w:tcBorders>
              <w:left w:val="single" w:sz="4" w:space="0" w:color="FFFFFF"/>
              <w:bottom w:val="dotted" w:sz="4" w:space="0" w:color="000000"/>
              <w:right w:val="single" w:sz="4" w:space="0" w:color="FFFFFF"/>
            </w:tcBorders>
            <w:vAlign w:val="bottom"/>
          </w:tcPr>
          <w:p w14:paraId="42FCBE28" w14:textId="77777777" w:rsidR="00401646" w:rsidRPr="007D12D9" w:rsidRDefault="00401646" w:rsidP="004F093D">
            <w:pPr>
              <w:jc w:val="both"/>
              <w:rPr>
                <w:b/>
                <w:sz w:val="18"/>
                <w:szCs w:val="18"/>
              </w:rPr>
            </w:pPr>
            <w:r w:rsidRPr="007D12D9">
              <w:rPr>
                <w:rFonts w:ascii="Arial" w:hAnsi="Arial" w:cs="Arial"/>
                <w:b/>
                <w:sz w:val="18"/>
                <w:szCs w:val="18"/>
              </w:rPr>
              <w:fldChar w:fldCharType="begin">
                <w:ffData>
                  <w:name w:val=""/>
                  <w:enabled/>
                  <w:calcOnExit/>
                  <w:helpText w:type="text" w:val="L'inserimento della data in formati differenti da gg/mm/aaaa può portare a complicazioni nella compilazione del modulo e a inesattezze nell'importazione automatica dei dati."/>
                  <w:statusText w:type="text" w:val="Digitare la data di nascita del rappresentante legale nel formato (gg/mm/aaaa). F1 per ulteriori informazioni."/>
                  <w:textInput>
                    <w:type w:val="date"/>
                    <w:format w:val="dd/MM/yyyy"/>
                  </w:textInput>
                </w:ffData>
              </w:fldChar>
            </w:r>
            <w:r w:rsidRPr="007D12D9">
              <w:rPr>
                <w:rFonts w:ascii="Arial" w:hAnsi="Arial" w:cs="Arial"/>
                <w:b/>
                <w:sz w:val="18"/>
                <w:szCs w:val="18"/>
              </w:rPr>
              <w:instrText xml:space="preserve"> FORMTEXT </w:instrText>
            </w:r>
            <w:r w:rsidRPr="007D12D9">
              <w:rPr>
                <w:rFonts w:ascii="Arial" w:hAnsi="Arial" w:cs="Arial"/>
                <w:b/>
                <w:sz w:val="18"/>
                <w:szCs w:val="18"/>
              </w:rPr>
            </w:r>
            <w:r w:rsidRPr="007D12D9">
              <w:rPr>
                <w:rFonts w:ascii="Arial" w:hAnsi="Arial" w:cs="Arial"/>
                <w:b/>
                <w:sz w:val="18"/>
                <w:szCs w:val="18"/>
              </w:rPr>
              <w:fldChar w:fldCharType="separate"/>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w:hAnsi="Arial" w:cs="Arial"/>
                <w:b/>
                <w:sz w:val="18"/>
                <w:szCs w:val="18"/>
              </w:rPr>
              <w:fldChar w:fldCharType="end"/>
            </w:r>
          </w:p>
        </w:tc>
      </w:tr>
    </w:tbl>
    <w:p w14:paraId="31054550" w14:textId="77777777" w:rsidR="00401646" w:rsidRPr="007D12D9" w:rsidRDefault="00401646" w:rsidP="00401646">
      <w:pPr>
        <w:tabs>
          <w:tab w:val="left" w:leader="dot" w:pos="9639"/>
        </w:tabs>
        <w:spacing w:before="240"/>
        <w:jc w:val="both"/>
        <w:rPr>
          <w:sz w:val="18"/>
          <w:szCs w:val="18"/>
        </w:rPr>
      </w:pPr>
      <w:r w:rsidRPr="007D12D9">
        <w:rPr>
          <w:sz w:val="18"/>
          <w:szCs w:val="18"/>
        </w:rPr>
        <w:t>in qualità di:</w:t>
      </w:r>
    </w:p>
    <w:bookmarkStart w:id="4" w:name="_Hlk159696215"/>
    <w:p w14:paraId="1F303C95" w14:textId="2B30748A" w:rsidR="00401646" w:rsidRPr="007D12D9" w:rsidRDefault="00401646" w:rsidP="00AC35B7">
      <w:pPr>
        <w:tabs>
          <w:tab w:val="left" w:leader="dot" w:pos="4140"/>
          <w:tab w:val="left" w:pos="6804"/>
        </w:tabs>
        <w:spacing w:before="120" w:after="120"/>
        <w:jc w:val="both"/>
        <w:rPr>
          <w:sz w:val="18"/>
          <w:szCs w:val="18"/>
        </w:rPr>
      </w:pPr>
      <w:r w:rsidRPr="007D12D9">
        <w:rPr>
          <w:rFonts w:ascii="Arial" w:hAnsi="Arial"/>
          <w:b/>
          <w:sz w:val="18"/>
          <w:szCs w:val="18"/>
        </w:rPr>
        <w:fldChar w:fldCharType="begin">
          <w:ffData>
            <w:name w:val=""/>
            <w:enabled/>
            <w:calcOnExit w:val="0"/>
            <w:checkBox>
              <w:size w:val="18"/>
              <w:default w:val="0"/>
              <w:checked w:val="0"/>
            </w:checkBox>
          </w:ffData>
        </w:fldChar>
      </w:r>
      <w:r w:rsidRPr="007D12D9">
        <w:rPr>
          <w:rFonts w:ascii="Arial" w:hAnsi="Arial"/>
          <w:b/>
          <w:sz w:val="18"/>
          <w:szCs w:val="18"/>
        </w:rPr>
        <w:instrText xml:space="preserve"> FORMCHECKBOX </w:instrText>
      </w:r>
      <w:r w:rsidRPr="007D12D9">
        <w:rPr>
          <w:rFonts w:ascii="Arial" w:hAnsi="Arial"/>
          <w:b/>
          <w:sz w:val="18"/>
          <w:szCs w:val="18"/>
        </w:rPr>
      </w:r>
      <w:r w:rsidRPr="007D12D9">
        <w:rPr>
          <w:rFonts w:ascii="Arial" w:hAnsi="Arial"/>
          <w:b/>
          <w:sz w:val="18"/>
          <w:szCs w:val="18"/>
        </w:rPr>
        <w:fldChar w:fldCharType="separate"/>
      </w:r>
      <w:r w:rsidRPr="007D12D9">
        <w:rPr>
          <w:rFonts w:ascii="Arial" w:hAnsi="Arial"/>
          <w:b/>
          <w:sz w:val="18"/>
          <w:szCs w:val="18"/>
        </w:rPr>
        <w:fldChar w:fldCharType="end"/>
      </w:r>
      <w:r w:rsidRPr="007D12D9">
        <w:rPr>
          <w:sz w:val="18"/>
          <w:szCs w:val="18"/>
        </w:rPr>
        <w:t xml:space="preserve"> </w:t>
      </w:r>
      <w:r w:rsidRPr="007D12D9">
        <w:rPr>
          <w:b/>
          <w:sz w:val="18"/>
          <w:szCs w:val="18"/>
        </w:rPr>
        <w:t>Titolare</w:t>
      </w:r>
      <w:r w:rsidR="00AC35B7">
        <w:rPr>
          <w:b/>
          <w:sz w:val="18"/>
          <w:szCs w:val="18"/>
        </w:rPr>
        <w:t xml:space="preserve">                          </w:t>
      </w:r>
      <w:bookmarkStart w:id="5" w:name="Controllo1"/>
      <w:r w:rsidRPr="007D12D9">
        <w:rPr>
          <w:rFonts w:ascii="Arial" w:hAnsi="Arial"/>
          <w:sz w:val="18"/>
          <w:szCs w:val="18"/>
        </w:rPr>
        <w:fldChar w:fldCharType="begin">
          <w:ffData>
            <w:name w:val="Controllo1"/>
            <w:enabled/>
            <w:calcOnExit w:val="0"/>
            <w:checkBox>
              <w:size w:val="18"/>
              <w:default w:val="0"/>
              <w:checked w:val="0"/>
            </w:checkBox>
          </w:ffData>
        </w:fldChar>
      </w:r>
      <w:r w:rsidRPr="007D12D9">
        <w:rPr>
          <w:rFonts w:ascii="Arial" w:hAnsi="Arial"/>
          <w:sz w:val="18"/>
          <w:szCs w:val="18"/>
        </w:rPr>
        <w:instrText xml:space="preserve"> FORMCHECKBOX </w:instrText>
      </w:r>
      <w:r w:rsidRPr="007D12D9">
        <w:rPr>
          <w:rFonts w:ascii="Arial" w:hAnsi="Arial"/>
          <w:sz w:val="18"/>
          <w:szCs w:val="18"/>
        </w:rPr>
      </w:r>
      <w:r w:rsidRPr="007D12D9">
        <w:rPr>
          <w:rFonts w:ascii="Arial" w:hAnsi="Arial"/>
          <w:sz w:val="18"/>
          <w:szCs w:val="18"/>
        </w:rPr>
        <w:fldChar w:fldCharType="separate"/>
      </w:r>
      <w:r w:rsidRPr="007D12D9">
        <w:rPr>
          <w:rFonts w:ascii="Arial" w:hAnsi="Arial"/>
          <w:sz w:val="18"/>
          <w:szCs w:val="18"/>
        </w:rPr>
        <w:fldChar w:fldCharType="end"/>
      </w:r>
      <w:bookmarkEnd w:id="5"/>
      <w:r w:rsidRPr="007D12D9">
        <w:rPr>
          <w:sz w:val="18"/>
          <w:szCs w:val="18"/>
        </w:rPr>
        <w:t xml:space="preserve"> </w:t>
      </w:r>
      <w:r w:rsidRPr="007D12D9">
        <w:rPr>
          <w:b/>
          <w:sz w:val="18"/>
          <w:szCs w:val="18"/>
        </w:rPr>
        <w:t>Legale rappresentante</w:t>
      </w:r>
      <w:r w:rsidR="00AC35B7">
        <w:rPr>
          <w:b/>
          <w:sz w:val="18"/>
          <w:szCs w:val="18"/>
        </w:rPr>
        <w:t xml:space="preserve">           </w:t>
      </w:r>
      <w:bookmarkEnd w:id="4"/>
      <w:r w:rsidR="00AC35B7">
        <w:rPr>
          <w:b/>
          <w:sz w:val="18"/>
          <w:szCs w:val="18"/>
        </w:rPr>
        <w:t xml:space="preserve">    </w:t>
      </w:r>
      <w:r w:rsidRPr="007D12D9">
        <w:rPr>
          <w:rFonts w:ascii="Arial" w:hAnsi="Arial"/>
          <w:sz w:val="18"/>
          <w:szCs w:val="18"/>
        </w:rPr>
        <w:fldChar w:fldCharType="begin">
          <w:ffData>
            <w:name w:val=""/>
            <w:enabled/>
            <w:calcOnExit w:val="0"/>
            <w:checkBox>
              <w:size w:val="18"/>
              <w:default w:val="0"/>
            </w:checkBox>
          </w:ffData>
        </w:fldChar>
      </w:r>
      <w:r w:rsidRPr="007D12D9">
        <w:rPr>
          <w:rFonts w:ascii="Arial" w:hAnsi="Arial"/>
          <w:sz w:val="18"/>
          <w:szCs w:val="18"/>
        </w:rPr>
        <w:instrText xml:space="preserve"> FORMCHECKBOX </w:instrText>
      </w:r>
      <w:r w:rsidRPr="007D12D9">
        <w:rPr>
          <w:rFonts w:ascii="Arial" w:hAnsi="Arial"/>
          <w:sz w:val="18"/>
          <w:szCs w:val="18"/>
        </w:rPr>
      </w:r>
      <w:r w:rsidRPr="007D12D9">
        <w:rPr>
          <w:rFonts w:ascii="Arial" w:hAnsi="Arial"/>
          <w:sz w:val="18"/>
          <w:szCs w:val="18"/>
        </w:rPr>
        <w:fldChar w:fldCharType="separate"/>
      </w:r>
      <w:r w:rsidRPr="007D12D9">
        <w:rPr>
          <w:rFonts w:ascii="Arial" w:hAnsi="Arial"/>
          <w:sz w:val="18"/>
          <w:szCs w:val="18"/>
        </w:rPr>
        <w:fldChar w:fldCharType="end"/>
      </w:r>
      <w:r w:rsidRPr="007D12D9">
        <w:rPr>
          <w:sz w:val="18"/>
          <w:szCs w:val="18"/>
        </w:rPr>
        <w:t xml:space="preserve"> </w:t>
      </w:r>
      <w:r w:rsidRPr="007D12D9">
        <w:rPr>
          <w:b/>
          <w:sz w:val="18"/>
          <w:szCs w:val="18"/>
        </w:rPr>
        <w:t>Procuratore speciale</w:t>
      </w:r>
    </w:p>
    <w:p w14:paraId="1890F57A" w14:textId="77777777" w:rsidR="00401646" w:rsidRPr="007D12D9" w:rsidRDefault="00401646" w:rsidP="00401646">
      <w:pPr>
        <w:tabs>
          <w:tab w:val="left" w:leader="dot" w:pos="3960"/>
          <w:tab w:val="left" w:pos="4140"/>
          <w:tab w:val="left" w:leader="dot" w:pos="6840"/>
          <w:tab w:val="left" w:pos="7020"/>
          <w:tab w:val="left" w:leader="dot" w:pos="9639"/>
        </w:tabs>
        <w:jc w:val="both"/>
        <w:rPr>
          <w:i/>
          <w:sz w:val="16"/>
          <w:szCs w:val="16"/>
        </w:rPr>
      </w:pPr>
      <w:r w:rsidRPr="007D12D9">
        <w:rPr>
          <w:i/>
          <w:sz w:val="16"/>
          <w:szCs w:val="16"/>
        </w:rPr>
        <w:t>(</w:t>
      </w:r>
      <w:bookmarkStart w:id="6" w:name="_Hlk159696298"/>
      <w:r w:rsidRPr="007D12D9">
        <w:rPr>
          <w:i/>
          <w:sz w:val="16"/>
          <w:szCs w:val="16"/>
        </w:rPr>
        <w:t>barrare la casella pertinente</w:t>
      </w:r>
      <w:bookmarkEnd w:id="6"/>
      <w:r w:rsidRPr="007D12D9">
        <w:rPr>
          <w:i/>
          <w:sz w:val="16"/>
          <w:szCs w:val="16"/>
        </w:rPr>
        <w:t>)</w:t>
      </w:r>
    </w:p>
    <w:p w14:paraId="0C25F887" w14:textId="77777777" w:rsidR="00401646" w:rsidRPr="007D12D9" w:rsidRDefault="00401646" w:rsidP="00401646">
      <w:pPr>
        <w:tabs>
          <w:tab w:val="left" w:leader="dot" w:pos="3960"/>
          <w:tab w:val="left" w:pos="4140"/>
          <w:tab w:val="left" w:leader="dot" w:pos="6840"/>
          <w:tab w:val="left" w:pos="7020"/>
          <w:tab w:val="left" w:leader="dot" w:pos="9639"/>
        </w:tabs>
        <w:jc w:val="both"/>
        <w:rPr>
          <w:i/>
          <w:sz w:val="18"/>
          <w:szCs w:val="18"/>
        </w:rPr>
      </w:pPr>
    </w:p>
    <w:tbl>
      <w:tblPr>
        <w:tblW w:w="8007" w:type="dxa"/>
        <w:tblLayout w:type="fixed"/>
        <w:tblCellMar>
          <w:left w:w="0" w:type="dxa"/>
          <w:right w:w="0" w:type="dxa"/>
        </w:tblCellMar>
        <w:tblLook w:val="01E0" w:firstRow="1" w:lastRow="1" w:firstColumn="1" w:lastColumn="1" w:noHBand="0" w:noVBand="0"/>
      </w:tblPr>
      <w:tblGrid>
        <w:gridCol w:w="30"/>
        <w:gridCol w:w="970"/>
        <w:gridCol w:w="635"/>
        <w:gridCol w:w="6372"/>
      </w:tblGrid>
      <w:tr w:rsidR="00401646" w:rsidRPr="007D12D9" w14:paraId="79BDD149" w14:textId="77777777" w:rsidTr="00AC35B7">
        <w:tc>
          <w:tcPr>
            <w:tcW w:w="30" w:type="dxa"/>
            <w:tcBorders>
              <w:top w:val="single" w:sz="4" w:space="0" w:color="FFFFFF"/>
              <w:left w:val="single" w:sz="4" w:space="0" w:color="FFFFFF"/>
              <w:bottom w:val="single" w:sz="4" w:space="0" w:color="FFFFFF"/>
              <w:right w:val="single" w:sz="4" w:space="0" w:color="FFFFFF"/>
            </w:tcBorders>
            <w:noWrap/>
            <w:vAlign w:val="bottom"/>
          </w:tcPr>
          <w:p w14:paraId="27BC1728" w14:textId="77777777" w:rsidR="00401646" w:rsidRPr="007D12D9" w:rsidRDefault="00401646" w:rsidP="004F093D">
            <w:pPr>
              <w:jc w:val="both"/>
              <w:rPr>
                <w:b/>
                <w:sz w:val="18"/>
                <w:szCs w:val="18"/>
              </w:rPr>
            </w:pPr>
          </w:p>
        </w:tc>
        <w:tc>
          <w:tcPr>
            <w:tcW w:w="970" w:type="dxa"/>
            <w:tcBorders>
              <w:top w:val="single" w:sz="4" w:space="0" w:color="FFFFFF"/>
              <w:left w:val="single" w:sz="4" w:space="0" w:color="FFFFFF"/>
              <w:bottom w:val="single" w:sz="4" w:space="0" w:color="FFFFFF"/>
              <w:right w:val="single" w:sz="4" w:space="0" w:color="FFFFFF"/>
            </w:tcBorders>
            <w:noWrap/>
            <w:vAlign w:val="bottom"/>
          </w:tcPr>
          <w:p w14:paraId="75D11146" w14:textId="77777777" w:rsidR="00401646" w:rsidRPr="007D12D9" w:rsidRDefault="00401646" w:rsidP="004F093D">
            <w:pPr>
              <w:jc w:val="both"/>
              <w:rPr>
                <w:sz w:val="18"/>
                <w:szCs w:val="18"/>
              </w:rPr>
            </w:pPr>
            <w:r w:rsidRPr="007D12D9">
              <w:rPr>
                <w:sz w:val="18"/>
                <w:szCs w:val="18"/>
              </w:rPr>
              <w:t>dell’Impresa:</w:t>
            </w:r>
          </w:p>
        </w:tc>
        <w:tc>
          <w:tcPr>
            <w:tcW w:w="7007" w:type="dxa"/>
            <w:gridSpan w:val="2"/>
            <w:tcBorders>
              <w:top w:val="single" w:sz="4" w:space="0" w:color="FFFFFF"/>
              <w:left w:val="single" w:sz="4" w:space="0" w:color="FFFFFF"/>
              <w:bottom w:val="dotted" w:sz="4" w:space="0" w:color="000000"/>
              <w:right w:val="single" w:sz="4" w:space="0" w:color="FFFFFF"/>
            </w:tcBorders>
            <w:noWrap/>
            <w:vAlign w:val="bottom"/>
          </w:tcPr>
          <w:p w14:paraId="7090B006" w14:textId="77777777" w:rsidR="00401646" w:rsidRPr="007D12D9" w:rsidRDefault="00401646" w:rsidP="004F093D">
            <w:pPr>
              <w:jc w:val="both"/>
              <w:rPr>
                <w:rFonts w:ascii="Arial" w:hAnsi="Arial" w:cs="Arial"/>
                <w:b/>
                <w:sz w:val="18"/>
                <w:szCs w:val="18"/>
              </w:rPr>
            </w:pPr>
            <w:r w:rsidRPr="007D12D9">
              <w:rPr>
                <w:rFonts w:ascii="Arial" w:hAnsi="Arial" w:cs="Arial"/>
                <w:b/>
                <w:sz w:val="18"/>
                <w:szCs w:val="18"/>
              </w:rPr>
              <w:fldChar w:fldCharType="begin">
                <w:ffData>
                  <w:name w:val=""/>
                  <w:enabled/>
                  <w:calcOnExit/>
                  <w:statusText w:type="text" w:val="Digitare la denominazione dell'Impresa."/>
                  <w:textInput>
                    <w:format w:val="Maiuscole"/>
                  </w:textInput>
                </w:ffData>
              </w:fldChar>
            </w:r>
            <w:r w:rsidRPr="007D12D9">
              <w:rPr>
                <w:rFonts w:ascii="Arial" w:hAnsi="Arial" w:cs="Arial"/>
                <w:b/>
                <w:sz w:val="18"/>
                <w:szCs w:val="18"/>
              </w:rPr>
              <w:instrText xml:space="preserve"> FORMTEXT </w:instrText>
            </w:r>
            <w:r w:rsidRPr="007D12D9">
              <w:rPr>
                <w:rFonts w:ascii="Arial" w:hAnsi="Arial" w:cs="Arial"/>
                <w:b/>
                <w:sz w:val="18"/>
                <w:szCs w:val="18"/>
              </w:rPr>
            </w:r>
            <w:r w:rsidRPr="007D12D9">
              <w:rPr>
                <w:rFonts w:ascii="Arial" w:hAnsi="Arial" w:cs="Arial"/>
                <w:b/>
                <w:sz w:val="18"/>
                <w:szCs w:val="18"/>
              </w:rPr>
              <w:fldChar w:fldCharType="separate"/>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w:hAnsi="Arial" w:cs="Arial"/>
                <w:b/>
                <w:sz w:val="18"/>
                <w:szCs w:val="18"/>
              </w:rPr>
              <w:fldChar w:fldCharType="end"/>
            </w:r>
          </w:p>
        </w:tc>
      </w:tr>
      <w:tr w:rsidR="00401646" w:rsidRPr="007D12D9" w14:paraId="5F28F77D" w14:textId="77777777" w:rsidTr="00AC35B7">
        <w:trPr>
          <w:trHeight w:val="137"/>
        </w:trPr>
        <w:tc>
          <w:tcPr>
            <w:tcW w:w="30" w:type="dxa"/>
            <w:tcBorders>
              <w:top w:val="single" w:sz="4" w:space="0" w:color="FFFFFF"/>
              <w:left w:val="single" w:sz="4" w:space="0" w:color="FFFFFF"/>
              <w:bottom w:val="single" w:sz="4" w:space="0" w:color="FFFFFF"/>
              <w:right w:val="single" w:sz="4" w:space="0" w:color="FFFFFF"/>
            </w:tcBorders>
            <w:noWrap/>
            <w:vAlign w:val="center"/>
          </w:tcPr>
          <w:p w14:paraId="0212C826" w14:textId="77777777" w:rsidR="00401646" w:rsidRPr="007D12D9" w:rsidRDefault="00401646" w:rsidP="004F093D">
            <w:pPr>
              <w:jc w:val="both"/>
              <w:rPr>
                <w:sz w:val="16"/>
                <w:szCs w:val="16"/>
              </w:rPr>
            </w:pPr>
          </w:p>
        </w:tc>
        <w:tc>
          <w:tcPr>
            <w:tcW w:w="7977" w:type="dxa"/>
            <w:gridSpan w:val="3"/>
            <w:tcBorders>
              <w:left w:val="single" w:sz="4" w:space="0" w:color="FFFFFF"/>
              <w:right w:val="single" w:sz="4" w:space="0" w:color="FFFFFF"/>
            </w:tcBorders>
            <w:noWrap/>
            <w:vAlign w:val="center"/>
          </w:tcPr>
          <w:p w14:paraId="2594F934" w14:textId="77777777" w:rsidR="00401646" w:rsidRPr="007D12D9" w:rsidRDefault="00401646" w:rsidP="004F093D">
            <w:pPr>
              <w:jc w:val="both"/>
              <w:rPr>
                <w:sz w:val="16"/>
                <w:szCs w:val="16"/>
              </w:rPr>
            </w:pPr>
            <w:r w:rsidRPr="007D12D9">
              <w:rPr>
                <w:sz w:val="16"/>
                <w:szCs w:val="16"/>
              </w:rPr>
              <w:t>(scrivere la denominazione dell’</w:t>
            </w:r>
            <w:smartTag w:uri="urn:schemas-microsoft-com:office:smarttags" w:element="PersonName">
              <w:r w:rsidRPr="007D12D9">
                <w:rPr>
                  <w:sz w:val="16"/>
                  <w:szCs w:val="16"/>
                </w:rPr>
                <w:t>impresa</w:t>
              </w:r>
            </w:smartTag>
            <w:r w:rsidRPr="007D12D9">
              <w:rPr>
                <w:sz w:val="16"/>
                <w:szCs w:val="16"/>
              </w:rPr>
              <w:t xml:space="preserve"> come indicato nel certificato della Camera di Commercio)</w:t>
            </w:r>
          </w:p>
        </w:tc>
      </w:tr>
      <w:tr w:rsidR="00401646" w:rsidRPr="007D12D9" w14:paraId="168043FD" w14:textId="77777777" w:rsidTr="00AC35B7">
        <w:trPr>
          <w:trHeight w:val="137"/>
        </w:trPr>
        <w:tc>
          <w:tcPr>
            <w:tcW w:w="30" w:type="dxa"/>
            <w:tcBorders>
              <w:top w:val="single" w:sz="4" w:space="0" w:color="FFFFFF"/>
              <w:left w:val="single" w:sz="4" w:space="0" w:color="FFFFFF"/>
              <w:bottom w:val="single" w:sz="4" w:space="0" w:color="FFFFFF"/>
              <w:right w:val="single" w:sz="4" w:space="0" w:color="FFFFFF"/>
            </w:tcBorders>
            <w:noWrap/>
            <w:vAlign w:val="center"/>
          </w:tcPr>
          <w:p w14:paraId="41AB5EB6" w14:textId="77777777" w:rsidR="00401646" w:rsidRPr="007D12D9" w:rsidRDefault="00401646" w:rsidP="004F093D">
            <w:pPr>
              <w:spacing w:before="120"/>
              <w:jc w:val="both"/>
              <w:rPr>
                <w:b/>
                <w:sz w:val="18"/>
                <w:szCs w:val="18"/>
              </w:rPr>
            </w:pPr>
          </w:p>
        </w:tc>
        <w:tc>
          <w:tcPr>
            <w:tcW w:w="1605" w:type="dxa"/>
            <w:gridSpan w:val="2"/>
            <w:tcBorders>
              <w:top w:val="single" w:sz="4" w:space="0" w:color="FFFFFF"/>
              <w:left w:val="single" w:sz="4" w:space="0" w:color="FFFFFF"/>
              <w:bottom w:val="single" w:sz="4" w:space="0" w:color="FFFFFF"/>
              <w:right w:val="single" w:sz="4" w:space="0" w:color="FFFFFF"/>
            </w:tcBorders>
            <w:noWrap/>
            <w:vAlign w:val="bottom"/>
          </w:tcPr>
          <w:p w14:paraId="665D3FF6" w14:textId="77777777" w:rsidR="00401646" w:rsidRPr="007D12D9" w:rsidRDefault="00401646" w:rsidP="004F093D">
            <w:pPr>
              <w:spacing w:before="120"/>
              <w:jc w:val="both"/>
              <w:rPr>
                <w:sz w:val="18"/>
                <w:szCs w:val="18"/>
              </w:rPr>
            </w:pPr>
            <w:r w:rsidRPr="007D12D9">
              <w:rPr>
                <w:sz w:val="18"/>
                <w:szCs w:val="18"/>
              </w:rPr>
              <w:t>Codice Fiscale:</w:t>
            </w:r>
          </w:p>
        </w:tc>
        <w:bookmarkStart w:id="7" w:name="CodiceFiscale"/>
        <w:tc>
          <w:tcPr>
            <w:tcW w:w="6372" w:type="dxa"/>
            <w:tcBorders>
              <w:top w:val="single" w:sz="4" w:space="0" w:color="FFFFFF"/>
              <w:left w:val="single" w:sz="4" w:space="0" w:color="FFFFFF"/>
              <w:bottom w:val="dotted" w:sz="4" w:space="0" w:color="000000"/>
              <w:right w:val="single" w:sz="4" w:space="0" w:color="FFFFFF"/>
            </w:tcBorders>
            <w:vAlign w:val="bottom"/>
          </w:tcPr>
          <w:p w14:paraId="226BA406" w14:textId="77777777" w:rsidR="00401646" w:rsidRPr="007D12D9" w:rsidRDefault="00401646" w:rsidP="004F093D">
            <w:pPr>
              <w:jc w:val="both"/>
              <w:rPr>
                <w:sz w:val="18"/>
                <w:szCs w:val="18"/>
              </w:rPr>
            </w:pPr>
            <w:r w:rsidRPr="007D12D9">
              <w:rPr>
                <w:rFonts w:ascii="Arial" w:hAnsi="Arial" w:cs="Arial"/>
                <w:b/>
                <w:sz w:val="18"/>
                <w:szCs w:val="18"/>
              </w:rPr>
              <w:fldChar w:fldCharType="begin">
                <w:ffData>
                  <w:name w:val="CodiceFiscale"/>
                  <w:enabled/>
                  <w:calcOnExit/>
                  <w:statusText w:type="text" w:val="Digitare il Codice Fiscale (16 caratteri) o la Partita IVA (11 caratteri)."/>
                  <w:textInput>
                    <w:maxLength w:val="16"/>
                    <w:format w:val="Maiuscole"/>
                  </w:textInput>
                </w:ffData>
              </w:fldChar>
            </w:r>
            <w:r w:rsidRPr="007D12D9">
              <w:rPr>
                <w:rFonts w:ascii="Arial" w:hAnsi="Arial" w:cs="Arial"/>
                <w:b/>
                <w:sz w:val="18"/>
                <w:szCs w:val="18"/>
              </w:rPr>
              <w:instrText xml:space="preserve"> FORMTEXT </w:instrText>
            </w:r>
            <w:r w:rsidRPr="007D12D9">
              <w:rPr>
                <w:rFonts w:ascii="Arial" w:hAnsi="Arial" w:cs="Arial"/>
                <w:b/>
                <w:sz w:val="18"/>
                <w:szCs w:val="18"/>
              </w:rPr>
            </w:r>
            <w:r w:rsidRPr="007D12D9">
              <w:rPr>
                <w:rFonts w:ascii="Arial" w:hAnsi="Arial" w:cs="Arial"/>
                <w:b/>
                <w:sz w:val="18"/>
                <w:szCs w:val="18"/>
              </w:rPr>
              <w:fldChar w:fldCharType="separate"/>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Unicode MS" w:eastAsia="Arial Unicode MS" w:hAnsi="Arial Unicode MS" w:cs="Arial Unicode MS" w:hint="eastAsia"/>
                <w:b/>
                <w:noProof/>
                <w:sz w:val="18"/>
                <w:szCs w:val="18"/>
              </w:rPr>
              <w:t> </w:t>
            </w:r>
            <w:r w:rsidRPr="007D12D9">
              <w:rPr>
                <w:rFonts w:ascii="Arial" w:hAnsi="Arial" w:cs="Arial"/>
                <w:b/>
                <w:sz w:val="18"/>
                <w:szCs w:val="18"/>
              </w:rPr>
              <w:fldChar w:fldCharType="end"/>
            </w:r>
            <w:bookmarkEnd w:id="7"/>
          </w:p>
        </w:tc>
      </w:tr>
    </w:tbl>
    <w:p w14:paraId="7EE17759" w14:textId="68A998C8" w:rsidR="004F4193" w:rsidRPr="007D12D9" w:rsidRDefault="00AC35B7" w:rsidP="004F4193">
      <w:pPr>
        <w:spacing w:before="240" w:after="240"/>
        <w:jc w:val="center"/>
        <w:rPr>
          <w:b/>
          <w:smallCaps/>
          <w:sz w:val="22"/>
          <w:szCs w:val="22"/>
        </w:rPr>
      </w:pPr>
      <w:r>
        <w:rPr>
          <w:b/>
          <w:smallCaps/>
          <w:sz w:val="22"/>
          <w:szCs w:val="22"/>
        </w:rPr>
        <w:t>con riferimento al lotto in oggetto offre</w:t>
      </w:r>
    </w:p>
    <w:p w14:paraId="243C8222" w14:textId="77777777" w:rsidR="00AC35B7" w:rsidRDefault="00AC35B7" w:rsidP="004F4193">
      <w:pPr>
        <w:pStyle w:val="sche3"/>
        <w:rPr>
          <w:sz w:val="22"/>
          <w:szCs w:val="22"/>
          <w:lang w:val="it-IT"/>
        </w:rPr>
      </w:pPr>
    </w:p>
    <w:p w14:paraId="29C33085" w14:textId="2099275D" w:rsidR="00AC35B7" w:rsidRDefault="00810D25" w:rsidP="00AC35B7">
      <w:pPr>
        <w:pStyle w:val="sche3"/>
        <w:numPr>
          <w:ilvl w:val="0"/>
          <w:numId w:val="48"/>
        </w:numPr>
        <w:ind w:left="0"/>
        <w:rPr>
          <w:sz w:val="22"/>
          <w:szCs w:val="22"/>
          <w:lang w:val="it-IT"/>
        </w:rPr>
      </w:pPr>
      <w:r>
        <w:rPr>
          <w:sz w:val="22"/>
          <w:szCs w:val="22"/>
          <w:lang w:val="it-IT"/>
        </w:rPr>
        <w:t>Pullman extralusso</w:t>
      </w:r>
      <w:r w:rsidR="00E3770B">
        <w:rPr>
          <w:sz w:val="22"/>
          <w:szCs w:val="22"/>
          <w:lang w:val="it-IT"/>
        </w:rPr>
        <w:t>*</w:t>
      </w:r>
      <w:r w:rsidR="00AC35B7" w:rsidRPr="00AC35B7">
        <w:rPr>
          <w:sz w:val="22"/>
          <w:szCs w:val="22"/>
          <w:lang w:val="it-IT"/>
        </w:rPr>
        <w:t>.</w:t>
      </w:r>
    </w:p>
    <w:p w14:paraId="32B46284" w14:textId="77777777" w:rsidR="00AC35B7" w:rsidRDefault="00AC35B7" w:rsidP="004F4193">
      <w:pPr>
        <w:pStyle w:val="sche3"/>
        <w:rPr>
          <w:sz w:val="22"/>
          <w:szCs w:val="22"/>
          <w:lang w:val="it-IT"/>
        </w:rPr>
      </w:pPr>
    </w:p>
    <w:p w14:paraId="662080D9" w14:textId="2FE5F9A0" w:rsidR="00AC35B7" w:rsidRPr="00AC35B7" w:rsidRDefault="00AC35B7" w:rsidP="004F4193">
      <w:pPr>
        <w:pStyle w:val="sche3"/>
        <w:rPr>
          <w:sz w:val="28"/>
          <w:szCs w:val="28"/>
          <w:lang w:val="it-IT"/>
        </w:rPr>
      </w:pPr>
      <w:r w:rsidRPr="00AC35B7">
        <w:rPr>
          <w:rFonts w:ascii="Arial" w:hAnsi="Arial"/>
          <w:b/>
          <w:sz w:val="28"/>
          <w:szCs w:val="28"/>
        </w:rPr>
        <w:fldChar w:fldCharType="begin">
          <w:ffData>
            <w:name w:val=""/>
            <w:enabled/>
            <w:calcOnExit w:val="0"/>
            <w:checkBox>
              <w:size w:val="18"/>
              <w:default w:val="0"/>
              <w:checked w:val="0"/>
            </w:checkBox>
          </w:ffData>
        </w:fldChar>
      </w:r>
      <w:r w:rsidRPr="00AC35B7">
        <w:rPr>
          <w:rFonts w:ascii="Arial" w:hAnsi="Arial"/>
          <w:b/>
          <w:sz w:val="28"/>
          <w:szCs w:val="28"/>
        </w:rPr>
        <w:instrText xml:space="preserve"> FORMCHECKBOX </w:instrText>
      </w:r>
      <w:r w:rsidRPr="00AC35B7">
        <w:rPr>
          <w:rFonts w:ascii="Arial" w:hAnsi="Arial"/>
          <w:b/>
          <w:sz w:val="28"/>
          <w:szCs w:val="28"/>
        </w:rPr>
      </w:r>
      <w:r w:rsidRPr="00AC35B7">
        <w:rPr>
          <w:rFonts w:ascii="Arial" w:hAnsi="Arial"/>
          <w:b/>
          <w:sz w:val="28"/>
          <w:szCs w:val="28"/>
        </w:rPr>
        <w:fldChar w:fldCharType="separate"/>
      </w:r>
      <w:r w:rsidRPr="00AC35B7">
        <w:rPr>
          <w:rFonts w:ascii="Arial" w:hAnsi="Arial"/>
          <w:b/>
          <w:sz w:val="28"/>
          <w:szCs w:val="28"/>
        </w:rPr>
        <w:fldChar w:fldCharType="end"/>
      </w:r>
      <w:r w:rsidRPr="00AC35B7">
        <w:rPr>
          <w:sz w:val="28"/>
          <w:szCs w:val="28"/>
        </w:rPr>
        <w:t xml:space="preserve"> </w:t>
      </w:r>
      <w:proofErr w:type="spellStart"/>
      <w:r w:rsidRPr="00AC35B7">
        <w:rPr>
          <w:b/>
          <w:sz w:val="28"/>
          <w:szCs w:val="28"/>
        </w:rPr>
        <w:t>sì</w:t>
      </w:r>
      <w:proofErr w:type="spellEnd"/>
      <w:r w:rsidRPr="00AC35B7">
        <w:rPr>
          <w:b/>
          <w:sz w:val="28"/>
          <w:szCs w:val="28"/>
        </w:rPr>
        <w:t xml:space="preserve">     (</w:t>
      </w:r>
      <w:r w:rsidR="00810D25">
        <w:rPr>
          <w:b/>
          <w:sz w:val="28"/>
          <w:szCs w:val="28"/>
        </w:rPr>
        <w:t>7</w:t>
      </w:r>
      <w:r w:rsidR="00E3770B">
        <w:rPr>
          <w:b/>
          <w:sz w:val="28"/>
          <w:szCs w:val="28"/>
        </w:rPr>
        <w:t>0</w:t>
      </w:r>
      <w:r w:rsidRPr="00AC35B7">
        <w:rPr>
          <w:b/>
          <w:sz w:val="28"/>
          <w:szCs w:val="28"/>
        </w:rPr>
        <w:t xml:space="preserve"> </w:t>
      </w:r>
      <w:proofErr w:type="spellStart"/>
      <w:r w:rsidRPr="00AC35B7">
        <w:rPr>
          <w:b/>
          <w:sz w:val="28"/>
          <w:szCs w:val="28"/>
        </w:rPr>
        <w:t>punti</w:t>
      </w:r>
      <w:proofErr w:type="spellEnd"/>
      <w:r w:rsidRPr="00AC35B7">
        <w:rPr>
          <w:b/>
          <w:sz w:val="28"/>
          <w:szCs w:val="28"/>
        </w:rPr>
        <w:t xml:space="preserve">)                     </w:t>
      </w:r>
      <w:r w:rsidRPr="00AC35B7">
        <w:rPr>
          <w:rFonts w:ascii="Arial" w:hAnsi="Arial"/>
          <w:sz w:val="28"/>
          <w:szCs w:val="28"/>
        </w:rPr>
        <w:fldChar w:fldCharType="begin">
          <w:ffData>
            <w:name w:val="Controllo1"/>
            <w:enabled/>
            <w:calcOnExit w:val="0"/>
            <w:checkBox>
              <w:size w:val="18"/>
              <w:default w:val="0"/>
              <w:checked w:val="0"/>
            </w:checkBox>
          </w:ffData>
        </w:fldChar>
      </w:r>
      <w:r w:rsidRPr="00AC35B7">
        <w:rPr>
          <w:rFonts w:ascii="Arial" w:hAnsi="Arial"/>
          <w:sz w:val="28"/>
          <w:szCs w:val="28"/>
        </w:rPr>
        <w:instrText xml:space="preserve"> FORMCHECKBOX </w:instrText>
      </w:r>
      <w:r w:rsidRPr="00AC35B7">
        <w:rPr>
          <w:rFonts w:ascii="Arial" w:hAnsi="Arial"/>
          <w:sz w:val="28"/>
          <w:szCs w:val="28"/>
        </w:rPr>
      </w:r>
      <w:r w:rsidRPr="00AC35B7">
        <w:rPr>
          <w:rFonts w:ascii="Arial" w:hAnsi="Arial"/>
          <w:sz w:val="28"/>
          <w:szCs w:val="28"/>
        </w:rPr>
        <w:fldChar w:fldCharType="separate"/>
      </w:r>
      <w:r w:rsidRPr="00AC35B7">
        <w:rPr>
          <w:rFonts w:ascii="Arial" w:hAnsi="Arial"/>
          <w:sz w:val="28"/>
          <w:szCs w:val="28"/>
        </w:rPr>
        <w:fldChar w:fldCharType="end"/>
      </w:r>
      <w:r w:rsidRPr="00AC35B7">
        <w:rPr>
          <w:sz w:val="28"/>
          <w:szCs w:val="28"/>
        </w:rPr>
        <w:t xml:space="preserve"> </w:t>
      </w:r>
      <w:r w:rsidRPr="00AC35B7">
        <w:rPr>
          <w:b/>
          <w:sz w:val="28"/>
          <w:szCs w:val="28"/>
        </w:rPr>
        <w:t xml:space="preserve">no      (0 </w:t>
      </w:r>
      <w:proofErr w:type="spellStart"/>
      <w:r w:rsidRPr="00AC35B7">
        <w:rPr>
          <w:b/>
          <w:sz w:val="28"/>
          <w:szCs w:val="28"/>
        </w:rPr>
        <w:t>punti</w:t>
      </w:r>
      <w:proofErr w:type="spellEnd"/>
      <w:r w:rsidRPr="00AC35B7">
        <w:rPr>
          <w:b/>
          <w:sz w:val="28"/>
          <w:szCs w:val="28"/>
        </w:rPr>
        <w:t xml:space="preserve">)     </w:t>
      </w:r>
    </w:p>
    <w:p w14:paraId="6A207E87" w14:textId="77777777" w:rsidR="00AC35B7" w:rsidRDefault="00AC35B7" w:rsidP="004F4193">
      <w:pPr>
        <w:pStyle w:val="sche3"/>
        <w:rPr>
          <w:sz w:val="22"/>
          <w:szCs w:val="22"/>
          <w:lang w:val="it-IT"/>
        </w:rPr>
      </w:pPr>
    </w:p>
    <w:p w14:paraId="66060044" w14:textId="0801C0F8" w:rsidR="00C375C1" w:rsidRPr="00C375C1" w:rsidRDefault="00E3770B" w:rsidP="00351AFE">
      <w:pPr>
        <w:pStyle w:val="sche3"/>
        <w:rPr>
          <w:sz w:val="16"/>
          <w:szCs w:val="16"/>
          <w:lang w:val="it-IT"/>
        </w:rPr>
      </w:pPr>
      <w:r w:rsidRPr="00C375C1">
        <w:rPr>
          <w:i/>
          <w:sz w:val="16"/>
          <w:szCs w:val="16"/>
          <w:lang w:val="it-IT"/>
        </w:rPr>
        <w:t xml:space="preserve">barrare la casella </w:t>
      </w:r>
      <w:r>
        <w:rPr>
          <w:i/>
          <w:sz w:val="16"/>
          <w:szCs w:val="16"/>
          <w:lang w:val="it-IT"/>
        </w:rPr>
        <w:t>corrispondente a quanto offerto; nel caso in cui nessuna casella fosse barrata o lo fossero entrambe, verranno assegnati 0 punti</w:t>
      </w:r>
    </w:p>
    <w:p w14:paraId="327D18B9" w14:textId="77777777" w:rsidR="00AC35B7" w:rsidRDefault="00AC35B7" w:rsidP="004F4193">
      <w:pPr>
        <w:pStyle w:val="sche3"/>
        <w:rPr>
          <w:sz w:val="22"/>
          <w:szCs w:val="22"/>
          <w:lang w:val="it-IT"/>
        </w:rPr>
      </w:pPr>
    </w:p>
    <w:p w14:paraId="6854EB19" w14:textId="77777777" w:rsidR="00CF5071" w:rsidRDefault="00CF5071" w:rsidP="00263C4B">
      <w:pPr>
        <w:pStyle w:val="Rientrocorpodeltesto"/>
        <w:spacing w:after="0"/>
        <w:ind w:left="360" w:hanging="360"/>
        <w:rPr>
          <w:b/>
          <w:bCs/>
          <w:iCs/>
          <w:sz w:val="18"/>
          <w:szCs w:val="18"/>
        </w:rPr>
      </w:pPr>
    </w:p>
    <w:p w14:paraId="5896C309" w14:textId="77777777" w:rsidR="00CF5071" w:rsidRDefault="00CF5071" w:rsidP="00263C4B">
      <w:pPr>
        <w:pStyle w:val="Rientrocorpodeltesto"/>
        <w:spacing w:after="0"/>
        <w:ind w:left="360" w:hanging="360"/>
        <w:rPr>
          <w:b/>
          <w:bCs/>
          <w:iCs/>
          <w:sz w:val="18"/>
          <w:szCs w:val="18"/>
        </w:rPr>
      </w:pPr>
    </w:p>
    <w:p w14:paraId="5D6EB028" w14:textId="77777777" w:rsidR="00CF5071" w:rsidRDefault="00CF5071" w:rsidP="00263C4B">
      <w:pPr>
        <w:pStyle w:val="Rientrocorpodeltesto"/>
        <w:spacing w:after="0"/>
        <w:ind w:left="360" w:hanging="360"/>
        <w:rPr>
          <w:b/>
          <w:bCs/>
          <w:iCs/>
          <w:sz w:val="18"/>
          <w:szCs w:val="18"/>
        </w:rPr>
      </w:pPr>
    </w:p>
    <w:p w14:paraId="4C0907BD" w14:textId="77777777" w:rsidR="00C375C1" w:rsidRDefault="00C375C1" w:rsidP="00263C4B">
      <w:pPr>
        <w:pStyle w:val="Rientrocorpodeltesto"/>
        <w:spacing w:after="0"/>
        <w:ind w:left="360" w:hanging="360"/>
        <w:rPr>
          <w:b/>
          <w:bCs/>
          <w:iCs/>
          <w:sz w:val="18"/>
          <w:szCs w:val="18"/>
        </w:rPr>
      </w:pPr>
    </w:p>
    <w:p w14:paraId="358780DA" w14:textId="49AEA552" w:rsidR="00263C4B" w:rsidRPr="000E11C9" w:rsidRDefault="00263C4B" w:rsidP="00263C4B">
      <w:pPr>
        <w:pStyle w:val="Rientrocorpodeltesto"/>
        <w:spacing w:after="0"/>
        <w:ind w:left="360" w:hanging="360"/>
        <w:rPr>
          <w:b/>
          <w:bCs/>
          <w:iCs/>
          <w:sz w:val="10"/>
          <w:szCs w:val="10"/>
        </w:rPr>
      </w:pPr>
      <w:r w:rsidRPr="000E11C9">
        <w:rPr>
          <w:b/>
          <w:bCs/>
          <w:iCs/>
          <w:sz w:val="18"/>
          <w:szCs w:val="18"/>
        </w:rPr>
        <w:t>DATA</w:t>
      </w:r>
      <w:r w:rsidRPr="000E11C9">
        <w:rPr>
          <w:b/>
          <w:bCs/>
          <w:iCs/>
          <w:sz w:val="18"/>
          <w:szCs w:val="18"/>
        </w:rPr>
        <w:tab/>
      </w:r>
      <w:r w:rsidRPr="000E11C9">
        <w:rPr>
          <w:rFonts w:ascii="Arial" w:hAnsi="Arial"/>
          <w:b/>
          <w:szCs w:val="16"/>
        </w:rPr>
        <w:fldChar w:fldCharType="begin">
          <w:ffData>
            <w:name w:val=""/>
            <w:enabled/>
            <w:calcOnExit/>
            <w:textInput>
              <w:type w:val="date"/>
              <w:maxLength w:val="16"/>
              <w:format w:val="dd/MM/yyyy"/>
            </w:textInput>
          </w:ffData>
        </w:fldChar>
      </w:r>
      <w:r w:rsidRPr="000E11C9">
        <w:rPr>
          <w:rFonts w:ascii="Arial" w:hAnsi="Arial"/>
          <w:b/>
          <w:szCs w:val="16"/>
        </w:rPr>
        <w:instrText xml:space="preserve"> FORMTEXT </w:instrText>
      </w:r>
      <w:r w:rsidRPr="000E11C9">
        <w:rPr>
          <w:rFonts w:ascii="Arial" w:hAnsi="Arial"/>
          <w:b/>
          <w:szCs w:val="16"/>
        </w:rPr>
      </w:r>
      <w:r w:rsidRPr="000E11C9">
        <w:rPr>
          <w:rFonts w:ascii="Arial" w:hAnsi="Arial"/>
          <w:b/>
          <w:szCs w:val="16"/>
        </w:rPr>
        <w:fldChar w:fldCharType="separate"/>
      </w:r>
      <w:r w:rsidRPr="000E11C9">
        <w:rPr>
          <w:rFonts w:ascii="Arial Unicode MS" w:eastAsia="Arial Unicode MS" w:hAnsi="Arial Unicode MS" w:cs="Arial Unicode MS" w:hint="eastAsia"/>
          <w:b/>
          <w:noProof/>
          <w:szCs w:val="16"/>
        </w:rPr>
        <w:t> </w:t>
      </w:r>
      <w:r w:rsidRPr="000E11C9">
        <w:rPr>
          <w:rFonts w:ascii="Arial Unicode MS" w:eastAsia="Arial Unicode MS" w:hAnsi="Arial Unicode MS" w:cs="Arial Unicode MS" w:hint="eastAsia"/>
          <w:b/>
          <w:noProof/>
          <w:szCs w:val="16"/>
        </w:rPr>
        <w:t> </w:t>
      </w:r>
      <w:r w:rsidRPr="000E11C9">
        <w:rPr>
          <w:rFonts w:ascii="Arial Unicode MS" w:eastAsia="Arial Unicode MS" w:hAnsi="Arial Unicode MS" w:cs="Arial Unicode MS" w:hint="eastAsia"/>
          <w:b/>
          <w:noProof/>
          <w:szCs w:val="16"/>
        </w:rPr>
        <w:t> </w:t>
      </w:r>
      <w:r w:rsidRPr="000E11C9">
        <w:rPr>
          <w:rFonts w:ascii="Arial Unicode MS" w:eastAsia="Arial Unicode MS" w:hAnsi="Arial Unicode MS" w:cs="Arial Unicode MS" w:hint="eastAsia"/>
          <w:b/>
          <w:noProof/>
          <w:szCs w:val="16"/>
        </w:rPr>
        <w:t> </w:t>
      </w:r>
      <w:r w:rsidRPr="000E11C9">
        <w:rPr>
          <w:rFonts w:ascii="Arial Unicode MS" w:eastAsia="Arial Unicode MS" w:hAnsi="Arial Unicode MS" w:cs="Arial Unicode MS" w:hint="eastAsia"/>
          <w:b/>
          <w:noProof/>
          <w:szCs w:val="16"/>
        </w:rPr>
        <w:t> </w:t>
      </w:r>
      <w:r w:rsidRPr="000E11C9">
        <w:rPr>
          <w:rFonts w:ascii="Arial" w:hAnsi="Arial"/>
          <w:b/>
          <w:szCs w:val="16"/>
        </w:rPr>
        <w:fldChar w:fldCharType="end"/>
      </w:r>
      <w:r w:rsidRPr="000E11C9">
        <w:rPr>
          <w:b/>
          <w:bCs/>
          <w:iCs/>
          <w:sz w:val="10"/>
          <w:szCs w:val="10"/>
        </w:rPr>
        <w:t>……………………………………………….</w:t>
      </w:r>
    </w:p>
    <w:p w14:paraId="2D903504" w14:textId="77777777" w:rsidR="00263C4B" w:rsidRPr="000E11C9" w:rsidRDefault="00263C4B" w:rsidP="00263C4B">
      <w:pPr>
        <w:tabs>
          <w:tab w:val="left" w:pos="5529"/>
        </w:tabs>
        <w:jc w:val="both"/>
        <w:rPr>
          <w:b/>
          <w:sz w:val="20"/>
          <w:szCs w:val="20"/>
        </w:rPr>
      </w:pPr>
      <w:r w:rsidRPr="000E11C9">
        <w:rPr>
          <w:sz w:val="20"/>
          <w:szCs w:val="20"/>
        </w:rPr>
        <w:t xml:space="preserve">                                                                                                                                IL RAPPRESENTANTE LEGALE</w:t>
      </w:r>
      <w:r w:rsidRPr="000E11C9">
        <w:rPr>
          <w:sz w:val="16"/>
          <w:szCs w:val="20"/>
          <w:vertAlign w:val="superscript"/>
        </w:rPr>
        <w:footnoteReference w:id="1"/>
      </w:r>
    </w:p>
    <w:p w14:paraId="0991228A" w14:textId="77777777" w:rsidR="000E11C9" w:rsidRDefault="000E11C9" w:rsidP="00263C4B">
      <w:pPr>
        <w:spacing w:before="120" w:after="120"/>
        <w:ind w:left="284"/>
        <w:jc w:val="both"/>
        <w:rPr>
          <w:b/>
          <w:sz w:val="18"/>
          <w:szCs w:val="18"/>
        </w:rPr>
      </w:pPr>
    </w:p>
    <w:p w14:paraId="425FB20C" w14:textId="77777777" w:rsidR="00EB1456" w:rsidRDefault="00EB1456" w:rsidP="00B93AC5">
      <w:pPr>
        <w:spacing w:before="120" w:after="120"/>
        <w:jc w:val="both"/>
        <w:rPr>
          <w:b/>
          <w:sz w:val="18"/>
          <w:szCs w:val="18"/>
        </w:rPr>
      </w:pPr>
    </w:p>
    <w:p w14:paraId="20AAD862" w14:textId="77777777" w:rsidR="00CF5071" w:rsidRDefault="00CF5071" w:rsidP="00B93AC5">
      <w:pPr>
        <w:spacing w:before="120" w:after="120"/>
        <w:jc w:val="both"/>
        <w:rPr>
          <w:b/>
          <w:sz w:val="18"/>
          <w:szCs w:val="18"/>
        </w:rPr>
      </w:pPr>
    </w:p>
    <w:p w14:paraId="5A9EE790" w14:textId="77777777" w:rsidR="00F91C45" w:rsidRPr="00131AE2" w:rsidRDefault="00F91C45" w:rsidP="00263C4B">
      <w:pPr>
        <w:spacing w:before="120" w:after="120"/>
        <w:ind w:left="284"/>
        <w:jc w:val="both"/>
        <w:rPr>
          <w:b/>
          <w:sz w:val="18"/>
          <w:szCs w:val="18"/>
        </w:rPr>
      </w:pPr>
    </w:p>
    <w:p w14:paraId="2038D94B" w14:textId="38FE78D2" w:rsidR="00263C4B" w:rsidRPr="00F91C45" w:rsidRDefault="00263C4B" w:rsidP="00C375C1">
      <w:pPr>
        <w:tabs>
          <w:tab w:val="left" w:pos="5580"/>
        </w:tabs>
        <w:spacing w:after="120"/>
        <w:jc w:val="both"/>
        <w:rPr>
          <w:b/>
          <w:bCs/>
          <w:i/>
          <w:iCs/>
          <w:sz w:val="20"/>
          <w:szCs w:val="20"/>
        </w:rPr>
      </w:pPr>
      <w:r w:rsidRPr="00F91C45">
        <w:rPr>
          <w:b/>
          <w:bCs/>
          <w:i/>
          <w:iCs/>
          <w:sz w:val="20"/>
          <w:szCs w:val="20"/>
        </w:rPr>
        <w:t>*</w:t>
      </w:r>
      <w:r w:rsidR="00C375C1" w:rsidRPr="00F91C45">
        <w:rPr>
          <w:b/>
          <w:bCs/>
          <w:i/>
          <w:iCs/>
          <w:sz w:val="20"/>
          <w:szCs w:val="20"/>
        </w:rPr>
        <w:t>Avvertenza</w:t>
      </w:r>
      <w:r w:rsidRPr="00F91C45">
        <w:rPr>
          <w:b/>
          <w:bCs/>
          <w:i/>
          <w:iCs/>
          <w:sz w:val="20"/>
          <w:szCs w:val="20"/>
        </w:rPr>
        <w:t xml:space="preserve">: </w:t>
      </w:r>
      <w:r w:rsidR="00F91C45" w:rsidRPr="00F91C45">
        <w:rPr>
          <w:b/>
          <w:bCs/>
          <w:i/>
          <w:iCs/>
          <w:sz w:val="20"/>
          <w:szCs w:val="20"/>
        </w:rPr>
        <w:t>secondo quanto previsto dall’art.</w:t>
      </w:r>
      <w:r w:rsidR="00810D25">
        <w:rPr>
          <w:b/>
          <w:bCs/>
          <w:i/>
          <w:iCs/>
          <w:sz w:val="20"/>
          <w:szCs w:val="20"/>
        </w:rPr>
        <w:t>16</w:t>
      </w:r>
      <w:r w:rsidR="00F91C45" w:rsidRPr="00F91C45">
        <w:rPr>
          <w:b/>
          <w:bCs/>
          <w:i/>
          <w:iCs/>
          <w:sz w:val="20"/>
          <w:szCs w:val="20"/>
        </w:rPr>
        <w:t xml:space="preserve"> del disciplinare di gara, laddove in sede di sottoscrizione del contratto applicativo con l’affidatario del singolo lotto, quanto proposto in quella sede per il viaggio d’istruzione non corrisponda agli impegni assunti in sede di formulazione dell’offerta tecnica e per i quali è stato riconosciuto uno specifico punteggio, è in facoltà dell’Istituto scolastico revocare l’aggiudicazione del lotto, incamerare il deposito cauzionale e procedere allo scorrimento della graduatoria di lotto</w:t>
      </w:r>
      <w:r w:rsidR="00F91C45">
        <w:rPr>
          <w:b/>
          <w:bCs/>
          <w:i/>
          <w:iCs/>
          <w:sz w:val="20"/>
          <w:szCs w:val="20"/>
        </w:rPr>
        <w:t xml:space="preserve">. </w:t>
      </w:r>
      <w:r w:rsidR="00EB1456">
        <w:rPr>
          <w:b/>
          <w:bCs/>
          <w:i/>
          <w:iCs/>
          <w:sz w:val="20"/>
          <w:szCs w:val="20"/>
        </w:rPr>
        <w:t>È</w:t>
      </w:r>
      <w:r w:rsidR="00F91C45">
        <w:rPr>
          <w:b/>
          <w:bCs/>
          <w:i/>
          <w:iCs/>
          <w:sz w:val="20"/>
          <w:szCs w:val="20"/>
        </w:rPr>
        <w:t xml:space="preserve"> invece possibile sostituire le strutture individuate nel campo note, purché quella sostitutiva risponda almeno a quanto offerto per i criteri sopra riportati e per i quali è stato attribuito un punteggio.</w:t>
      </w:r>
    </w:p>
    <w:p w14:paraId="3FF4CBA4" w14:textId="77777777" w:rsidR="00263C4B" w:rsidRPr="00131AE2" w:rsidRDefault="00263C4B" w:rsidP="00263C4B">
      <w:pPr>
        <w:spacing w:before="120" w:after="120"/>
        <w:jc w:val="both"/>
        <w:rPr>
          <w:sz w:val="16"/>
          <w:szCs w:val="16"/>
        </w:rPr>
      </w:pPr>
    </w:p>
    <w:sectPr w:rsidR="00263C4B" w:rsidRPr="00131AE2" w:rsidSect="00B37945">
      <w:footerReference w:type="even" r:id="rId8"/>
      <w:footerReference w:type="default" r:id="rId9"/>
      <w:pgSz w:w="11906" w:h="16838"/>
      <w:pgMar w:top="899"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9CB479C" w14:textId="77777777" w:rsidR="002436AD" w:rsidRDefault="002436AD">
      <w:r>
        <w:separator/>
      </w:r>
    </w:p>
  </w:endnote>
  <w:endnote w:type="continuationSeparator" w:id="0">
    <w:p w14:paraId="0CCFE1A3" w14:textId="77777777" w:rsidR="002436AD" w:rsidRDefault="002436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pitch w:val="fixed"/>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Arial Unicode MS">
    <w:altName w:val="Yu Gothic"/>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DD7CC2" w14:textId="6846CE61" w:rsidR="002436AD" w:rsidRDefault="002436AD" w:rsidP="008D2C1F">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sidR="00E70701">
      <w:rPr>
        <w:rStyle w:val="Numeropagina"/>
        <w:noProof/>
      </w:rPr>
      <w:t>1</w:t>
    </w:r>
    <w:r>
      <w:rPr>
        <w:rStyle w:val="Numeropagina"/>
      </w:rPr>
      <w:fldChar w:fldCharType="end"/>
    </w:r>
  </w:p>
  <w:p w14:paraId="20081B3C" w14:textId="77777777" w:rsidR="002436AD" w:rsidRDefault="002436AD" w:rsidP="007C6C88">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061285" w14:textId="24DAB8BA" w:rsidR="002436AD" w:rsidRDefault="002436AD" w:rsidP="008D2C1F">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sidR="008A6981">
      <w:rPr>
        <w:rStyle w:val="Numeropagina"/>
        <w:noProof/>
      </w:rPr>
      <w:t>2</w:t>
    </w:r>
    <w:r>
      <w:rPr>
        <w:rStyle w:val="Numeropagina"/>
      </w:rPr>
      <w:fldChar w:fldCharType="end"/>
    </w:r>
  </w:p>
  <w:p w14:paraId="28015BBF" w14:textId="5D700B4C" w:rsidR="002436AD" w:rsidRDefault="002436AD" w:rsidP="007C6C88">
    <w:pPr>
      <w:pStyle w:val="Pidipagin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EB262F2" w14:textId="77777777" w:rsidR="002436AD" w:rsidRDefault="002436AD">
      <w:r>
        <w:separator/>
      </w:r>
    </w:p>
  </w:footnote>
  <w:footnote w:type="continuationSeparator" w:id="0">
    <w:p w14:paraId="1A5D41FC" w14:textId="77777777" w:rsidR="002436AD" w:rsidRDefault="002436AD">
      <w:r>
        <w:continuationSeparator/>
      </w:r>
    </w:p>
  </w:footnote>
  <w:footnote w:id="1">
    <w:p w14:paraId="2D3531AA" w14:textId="77777777" w:rsidR="00263C4B" w:rsidRPr="00096FFD" w:rsidRDefault="00263C4B" w:rsidP="00263C4B">
      <w:pPr>
        <w:pStyle w:val="Testonotaapidipagina"/>
        <w:rPr>
          <w:sz w:val="16"/>
          <w:szCs w:val="16"/>
        </w:rPr>
      </w:pPr>
      <w:r w:rsidRPr="00096FFD">
        <w:rPr>
          <w:rStyle w:val="Rimandonotaapidipagina"/>
          <w:sz w:val="16"/>
          <w:szCs w:val="16"/>
        </w:rPr>
        <w:footnoteRef/>
      </w:r>
      <w:r w:rsidRPr="00096FFD">
        <w:rPr>
          <w:sz w:val="16"/>
          <w:szCs w:val="16"/>
        </w:rPr>
        <w:t xml:space="preserve"> </w:t>
      </w:r>
      <w:r>
        <w:rPr>
          <w:rFonts w:ascii="Times New Roman" w:hAnsi="Times New Roman"/>
          <w:sz w:val="16"/>
          <w:szCs w:val="16"/>
        </w:rPr>
        <w:t>Da sottoscrivere con firma digitale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 o:bullet="t">
        <v:imagedata r:id="rId1" o:title="mso192"/>
      </v:shape>
    </w:pict>
  </w:numPicBullet>
  <w:abstractNum w:abstractNumId="0" w15:restartNumberingAfterBreak="0">
    <w:nsid w:val="00000002"/>
    <w:multiLevelType w:val="singleLevel"/>
    <w:tmpl w:val="00000002"/>
    <w:name w:val="WW8Num3"/>
    <w:lvl w:ilvl="0">
      <w:start w:val="1"/>
      <w:numFmt w:val="lowerLetter"/>
      <w:lvlText w:val="%1)"/>
      <w:lvlJc w:val="left"/>
      <w:pPr>
        <w:tabs>
          <w:tab w:val="num" w:pos="720"/>
        </w:tabs>
        <w:ind w:left="720" w:hanging="360"/>
      </w:pPr>
      <w:rPr>
        <w:b w:val="0"/>
        <w:i w:val="0"/>
      </w:rPr>
    </w:lvl>
  </w:abstractNum>
  <w:abstractNum w:abstractNumId="1" w15:restartNumberingAfterBreak="0">
    <w:nsid w:val="00000006"/>
    <w:multiLevelType w:val="singleLevel"/>
    <w:tmpl w:val="00000006"/>
    <w:name w:val="WW8Num9"/>
    <w:lvl w:ilvl="0">
      <w:start w:val="2"/>
      <w:numFmt w:val="lowerLetter"/>
      <w:lvlText w:val="%1)"/>
      <w:lvlJc w:val="left"/>
      <w:pPr>
        <w:tabs>
          <w:tab w:val="num" w:pos="360"/>
        </w:tabs>
        <w:ind w:left="360" w:hanging="360"/>
      </w:pPr>
      <w:rPr>
        <w:b w:val="0"/>
        <w:i w:val="0"/>
      </w:rPr>
    </w:lvl>
  </w:abstractNum>
  <w:abstractNum w:abstractNumId="2" w15:restartNumberingAfterBreak="0">
    <w:nsid w:val="0000000C"/>
    <w:multiLevelType w:val="singleLevel"/>
    <w:tmpl w:val="0000000C"/>
    <w:name w:val="WW8Num20"/>
    <w:lvl w:ilvl="0">
      <w:start w:val="1"/>
      <w:numFmt w:val="lowerLetter"/>
      <w:lvlText w:val="%1)"/>
      <w:lvlJc w:val="left"/>
      <w:pPr>
        <w:tabs>
          <w:tab w:val="num" w:pos="720"/>
        </w:tabs>
        <w:ind w:left="720" w:hanging="360"/>
      </w:pPr>
      <w:rPr>
        <w:b w:val="0"/>
        <w:i w:val="0"/>
      </w:rPr>
    </w:lvl>
  </w:abstractNum>
  <w:abstractNum w:abstractNumId="3" w15:restartNumberingAfterBreak="0">
    <w:nsid w:val="00000013"/>
    <w:multiLevelType w:val="singleLevel"/>
    <w:tmpl w:val="00000013"/>
    <w:name w:val="WW8Num29"/>
    <w:lvl w:ilvl="0">
      <w:start w:val="1"/>
      <w:numFmt w:val="bullet"/>
      <w:lvlText w:val=""/>
      <w:lvlJc w:val="left"/>
      <w:pPr>
        <w:tabs>
          <w:tab w:val="num" w:pos="720"/>
        </w:tabs>
        <w:ind w:left="720" w:hanging="360"/>
      </w:pPr>
      <w:rPr>
        <w:rFonts w:ascii="Symbol" w:hAnsi="Symbol"/>
      </w:rPr>
    </w:lvl>
  </w:abstractNum>
  <w:abstractNum w:abstractNumId="4" w15:restartNumberingAfterBreak="0">
    <w:nsid w:val="00000014"/>
    <w:multiLevelType w:val="singleLevel"/>
    <w:tmpl w:val="00000014"/>
    <w:name w:val="WW8Num32"/>
    <w:lvl w:ilvl="0">
      <w:start w:val="1"/>
      <w:numFmt w:val="bullet"/>
      <w:lvlText w:val=""/>
      <w:lvlJc w:val="left"/>
      <w:pPr>
        <w:tabs>
          <w:tab w:val="num" w:pos="720"/>
        </w:tabs>
        <w:ind w:left="720" w:hanging="360"/>
      </w:pPr>
      <w:rPr>
        <w:rFonts w:ascii="Symbol" w:hAnsi="Symbol"/>
      </w:rPr>
    </w:lvl>
  </w:abstractNum>
  <w:abstractNum w:abstractNumId="5" w15:restartNumberingAfterBreak="0">
    <w:nsid w:val="00000018"/>
    <w:multiLevelType w:val="multilevel"/>
    <w:tmpl w:val="00000018"/>
    <w:name w:val="WW8Num39"/>
    <w:lvl w:ilvl="0">
      <w:start w:val="1"/>
      <w:numFmt w:val="lowerLetter"/>
      <w:lvlText w:val="%1)"/>
      <w:lvlJc w:val="left"/>
      <w:pPr>
        <w:tabs>
          <w:tab w:val="num" w:pos="357"/>
        </w:tabs>
        <w:ind w:left="357" w:hanging="357"/>
      </w:pPr>
      <w:rPr>
        <w:rFonts w:ascii="Times New Roman" w:hAnsi="Times New Roman"/>
        <w:b w:val="0"/>
        <w:i w:val="0"/>
        <w:sz w:val="20"/>
      </w:rPr>
    </w:lvl>
    <w:lvl w:ilvl="1">
      <w:start w:val="1"/>
      <w:numFmt w:val="lowerLetter"/>
      <w:lvlText w:val="%2."/>
      <w:lvlJc w:val="left"/>
      <w:pPr>
        <w:tabs>
          <w:tab w:val="num" w:pos="1083"/>
        </w:tabs>
        <w:ind w:left="1083" w:hanging="360"/>
      </w:pPr>
    </w:lvl>
    <w:lvl w:ilvl="2">
      <w:start w:val="1"/>
      <w:numFmt w:val="lowerRoman"/>
      <w:lvlText w:val="%3."/>
      <w:lvlJc w:val="right"/>
      <w:pPr>
        <w:tabs>
          <w:tab w:val="num" w:pos="1803"/>
        </w:tabs>
        <w:ind w:left="1803" w:hanging="180"/>
      </w:pPr>
    </w:lvl>
    <w:lvl w:ilvl="3">
      <w:start w:val="1"/>
      <w:numFmt w:val="decimal"/>
      <w:lvlText w:val="%4."/>
      <w:lvlJc w:val="left"/>
      <w:pPr>
        <w:tabs>
          <w:tab w:val="num" w:pos="2523"/>
        </w:tabs>
        <w:ind w:left="2523" w:hanging="360"/>
      </w:pPr>
    </w:lvl>
    <w:lvl w:ilvl="4">
      <w:start w:val="1"/>
      <w:numFmt w:val="lowerLetter"/>
      <w:lvlText w:val="%5."/>
      <w:lvlJc w:val="left"/>
      <w:pPr>
        <w:tabs>
          <w:tab w:val="num" w:pos="3243"/>
        </w:tabs>
        <w:ind w:left="3243" w:hanging="360"/>
      </w:pPr>
    </w:lvl>
    <w:lvl w:ilvl="5">
      <w:start w:val="1"/>
      <w:numFmt w:val="lowerRoman"/>
      <w:lvlText w:val="%6."/>
      <w:lvlJc w:val="right"/>
      <w:pPr>
        <w:tabs>
          <w:tab w:val="num" w:pos="3963"/>
        </w:tabs>
        <w:ind w:left="3963" w:hanging="180"/>
      </w:pPr>
    </w:lvl>
    <w:lvl w:ilvl="6">
      <w:start w:val="1"/>
      <w:numFmt w:val="decimal"/>
      <w:lvlText w:val="%7."/>
      <w:lvlJc w:val="left"/>
      <w:pPr>
        <w:tabs>
          <w:tab w:val="num" w:pos="4683"/>
        </w:tabs>
        <w:ind w:left="4683" w:hanging="360"/>
      </w:pPr>
    </w:lvl>
    <w:lvl w:ilvl="7">
      <w:start w:val="1"/>
      <w:numFmt w:val="lowerLetter"/>
      <w:lvlText w:val="%8."/>
      <w:lvlJc w:val="left"/>
      <w:pPr>
        <w:tabs>
          <w:tab w:val="num" w:pos="5403"/>
        </w:tabs>
        <w:ind w:left="5403" w:hanging="360"/>
      </w:pPr>
    </w:lvl>
    <w:lvl w:ilvl="8">
      <w:start w:val="1"/>
      <w:numFmt w:val="lowerRoman"/>
      <w:lvlText w:val="%9."/>
      <w:lvlJc w:val="right"/>
      <w:pPr>
        <w:tabs>
          <w:tab w:val="num" w:pos="6123"/>
        </w:tabs>
        <w:ind w:left="6123" w:hanging="180"/>
      </w:pPr>
    </w:lvl>
  </w:abstractNum>
  <w:abstractNum w:abstractNumId="6" w15:restartNumberingAfterBreak="0">
    <w:nsid w:val="01AC5E35"/>
    <w:multiLevelType w:val="hybridMultilevel"/>
    <w:tmpl w:val="D6A8A1CC"/>
    <w:lvl w:ilvl="0" w:tplc="04100005">
      <w:start w:val="1"/>
      <w:numFmt w:val="bullet"/>
      <w:lvlText w:val=""/>
      <w:lvlJc w:val="left"/>
      <w:pPr>
        <w:tabs>
          <w:tab w:val="num" w:pos="1069"/>
        </w:tabs>
        <w:ind w:left="1069" w:hanging="360"/>
      </w:pPr>
      <w:rPr>
        <w:rFonts w:ascii="Wingdings" w:hAnsi="Wingdings" w:hint="default"/>
      </w:rPr>
    </w:lvl>
    <w:lvl w:ilvl="1" w:tplc="04100003" w:tentative="1">
      <w:start w:val="1"/>
      <w:numFmt w:val="bullet"/>
      <w:lvlText w:val="o"/>
      <w:lvlJc w:val="left"/>
      <w:pPr>
        <w:tabs>
          <w:tab w:val="num" w:pos="1789"/>
        </w:tabs>
        <w:ind w:left="1789" w:hanging="360"/>
      </w:pPr>
      <w:rPr>
        <w:rFonts w:ascii="Courier New" w:hAnsi="Courier New" w:cs="Courier New" w:hint="default"/>
      </w:rPr>
    </w:lvl>
    <w:lvl w:ilvl="2" w:tplc="04100005" w:tentative="1">
      <w:start w:val="1"/>
      <w:numFmt w:val="bullet"/>
      <w:lvlText w:val=""/>
      <w:lvlJc w:val="left"/>
      <w:pPr>
        <w:tabs>
          <w:tab w:val="num" w:pos="2509"/>
        </w:tabs>
        <w:ind w:left="2509" w:hanging="360"/>
      </w:pPr>
      <w:rPr>
        <w:rFonts w:ascii="Wingdings" w:hAnsi="Wingdings" w:hint="default"/>
      </w:rPr>
    </w:lvl>
    <w:lvl w:ilvl="3" w:tplc="04100001" w:tentative="1">
      <w:start w:val="1"/>
      <w:numFmt w:val="bullet"/>
      <w:lvlText w:val=""/>
      <w:lvlJc w:val="left"/>
      <w:pPr>
        <w:tabs>
          <w:tab w:val="num" w:pos="3229"/>
        </w:tabs>
        <w:ind w:left="3229" w:hanging="360"/>
      </w:pPr>
      <w:rPr>
        <w:rFonts w:ascii="Symbol" w:hAnsi="Symbol" w:hint="default"/>
      </w:rPr>
    </w:lvl>
    <w:lvl w:ilvl="4" w:tplc="04100003" w:tentative="1">
      <w:start w:val="1"/>
      <w:numFmt w:val="bullet"/>
      <w:lvlText w:val="o"/>
      <w:lvlJc w:val="left"/>
      <w:pPr>
        <w:tabs>
          <w:tab w:val="num" w:pos="3949"/>
        </w:tabs>
        <w:ind w:left="3949" w:hanging="360"/>
      </w:pPr>
      <w:rPr>
        <w:rFonts w:ascii="Courier New" w:hAnsi="Courier New" w:cs="Courier New" w:hint="default"/>
      </w:rPr>
    </w:lvl>
    <w:lvl w:ilvl="5" w:tplc="04100005" w:tentative="1">
      <w:start w:val="1"/>
      <w:numFmt w:val="bullet"/>
      <w:lvlText w:val=""/>
      <w:lvlJc w:val="left"/>
      <w:pPr>
        <w:tabs>
          <w:tab w:val="num" w:pos="4669"/>
        </w:tabs>
        <w:ind w:left="4669" w:hanging="360"/>
      </w:pPr>
      <w:rPr>
        <w:rFonts w:ascii="Wingdings" w:hAnsi="Wingdings" w:hint="default"/>
      </w:rPr>
    </w:lvl>
    <w:lvl w:ilvl="6" w:tplc="04100001" w:tentative="1">
      <w:start w:val="1"/>
      <w:numFmt w:val="bullet"/>
      <w:lvlText w:val=""/>
      <w:lvlJc w:val="left"/>
      <w:pPr>
        <w:tabs>
          <w:tab w:val="num" w:pos="5389"/>
        </w:tabs>
        <w:ind w:left="5389" w:hanging="360"/>
      </w:pPr>
      <w:rPr>
        <w:rFonts w:ascii="Symbol" w:hAnsi="Symbol" w:hint="default"/>
      </w:rPr>
    </w:lvl>
    <w:lvl w:ilvl="7" w:tplc="04100003" w:tentative="1">
      <w:start w:val="1"/>
      <w:numFmt w:val="bullet"/>
      <w:lvlText w:val="o"/>
      <w:lvlJc w:val="left"/>
      <w:pPr>
        <w:tabs>
          <w:tab w:val="num" w:pos="6109"/>
        </w:tabs>
        <w:ind w:left="6109" w:hanging="360"/>
      </w:pPr>
      <w:rPr>
        <w:rFonts w:ascii="Courier New" w:hAnsi="Courier New" w:cs="Courier New" w:hint="default"/>
      </w:rPr>
    </w:lvl>
    <w:lvl w:ilvl="8" w:tplc="04100005" w:tentative="1">
      <w:start w:val="1"/>
      <w:numFmt w:val="bullet"/>
      <w:lvlText w:val=""/>
      <w:lvlJc w:val="left"/>
      <w:pPr>
        <w:tabs>
          <w:tab w:val="num" w:pos="6829"/>
        </w:tabs>
        <w:ind w:left="6829" w:hanging="360"/>
      </w:pPr>
      <w:rPr>
        <w:rFonts w:ascii="Wingdings" w:hAnsi="Wingdings" w:hint="default"/>
      </w:rPr>
    </w:lvl>
  </w:abstractNum>
  <w:abstractNum w:abstractNumId="7" w15:restartNumberingAfterBreak="0">
    <w:nsid w:val="04EB6DFF"/>
    <w:multiLevelType w:val="hybridMultilevel"/>
    <w:tmpl w:val="06649F1A"/>
    <w:lvl w:ilvl="0" w:tplc="0410000F">
      <w:start w:val="1"/>
      <w:numFmt w:val="decimal"/>
      <w:lvlText w:val="%1."/>
      <w:lvlJc w:val="left"/>
      <w:pPr>
        <w:tabs>
          <w:tab w:val="num" w:pos="720"/>
        </w:tabs>
        <w:ind w:left="720" w:hanging="360"/>
      </w:pPr>
    </w:lvl>
    <w:lvl w:ilvl="1" w:tplc="04100017">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8" w15:restartNumberingAfterBreak="0">
    <w:nsid w:val="056C2B43"/>
    <w:multiLevelType w:val="hybridMultilevel"/>
    <w:tmpl w:val="CF2EAA82"/>
    <w:lvl w:ilvl="0" w:tplc="F37EBA20">
      <w:start w:val="1"/>
      <w:numFmt w:val="bullet"/>
      <w:lvlText w:val="•"/>
      <w:lvlJc w:val="left"/>
      <w:pPr>
        <w:tabs>
          <w:tab w:val="num" w:pos="1080"/>
        </w:tabs>
        <w:ind w:left="1080" w:hanging="360"/>
      </w:pPr>
      <w:rPr>
        <w:rFonts w:ascii="Times New Roman" w:hAnsi="Times New Roman" w:hint="default"/>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9" w15:restartNumberingAfterBreak="0">
    <w:nsid w:val="0C053FC4"/>
    <w:multiLevelType w:val="hybridMultilevel"/>
    <w:tmpl w:val="1B62ED90"/>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39D2E7E"/>
    <w:multiLevelType w:val="hybridMultilevel"/>
    <w:tmpl w:val="B5FE703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16805527"/>
    <w:multiLevelType w:val="hybridMultilevel"/>
    <w:tmpl w:val="F14804D0"/>
    <w:lvl w:ilvl="0" w:tplc="2DB012B0">
      <w:start w:val="5"/>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19731929"/>
    <w:multiLevelType w:val="hybridMultilevel"/>
    <w:tmpl w:val="EBB8A91E"/>
    <w:lvl w:ilvl="0" w:tplc="7A801376">
      <w:start w:val="1"/>
      <w:numFmt w:val="decimal"/>
      <w:lvlText w:val="%1."/>
      <w:lvlJc w:val="left"/>
      <w:pPr>
        <w:ind w:left="720" w:hanging="360"/>
      </w:pPr>
      <w:rPr>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1C936CA0"/>
    <w:multiLevelType w:val="hybridMultilevel"/>
    <w:tmpl w:val="EB0CCC10"/>
    <w:lvl w:ilvl="0" w:tplc="04100015">
      <w:start w:val="1"/>
      <w:numFmt w:val="upp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1D1E50DA"/>
    <w:multiLevelType w:val="hybridMultilevel"/>
    <w:tmpl w:val="046888E2"/>
    <w:name w:val="WW8Num102"/>
    <w:lvl w:ilvl="0" w:tplc="C7943296">
      <w:start w:val="1"/>
      <w:numFmt w:val="decimal"/>
      <w:lvlText w:val="%1."/>
      <w:lvlJc w:val="left"/>
      <w:pPr>
        <w:tabs>
          <w:tab w:val="num" w:pos="1200"/>
        </w:tabs>
        <w:ind w:left="1200" w:hanging="360"/>
      </w:pPr>
      <w:rPr>
        <w:rFonts w:ascii="Times New Roman" w:eastAsia="Arial" w:hAnsi="Times New Roman" w:cs="Times New Roman"/>
        <w:b w:val="0"/>
        <w:i w:val="0"/>
        <w:color w:val="auto"/>
        <w:sz w:val="20"/>
      </w:rPr>
    </w:lvl>
    <w:lvl w:ilvl="1" w:tplc="04100019" w:tentative="1">
      <w:start w:val="1"/>
      <w:numFmt w:val="lowerLetter"/>
      <w:lvlText w:val="%2."/>
      <w:lvlJc w:val="left"/>
      <w:pPr>
        <w:tabs>
          <w:tab w:val="num" w:pos="2280"/>
        </w:tabs>
        <w:ind w:left="2280" w:hanging="360"/>
      </w:pPr>
    </w:lvl>
    <w:lvl w:ilvl="2" w:tplc="0410001B" w:tentative="1">
      <w:start w:val="1"/>
      <w:numFmt w:val="lowerRoman"/>
      <w:lvlText w:val="%3."/>
      <w:lvlJc w:val="right"/>
      <w:pPr>
        <w:tabs>
          <w:tab w:val="num" w:pos="3000"/>
        </w:tabs>
        <w:ind w:left="3000" w:hanging="180"/>
      </w:pPr>
    </w:lvl>
    <w:lvl w:ilvl="3" w:tplc="0410000F" w:tentative="1">
      <w:start w:val="1"/>
      <w:numFmt w:val="decimal"/>
      <w:lvlText w:val="%4."/>
      <w:lvlJc w:val="left"/>
      <w:pPr>
        <w:tabs>
          <w:tab w:val="num" w:pos="3720"/>
        </w:tabs>
        <w:ind w:left="3720" w:hanging="360"/>
      </w:pPr>
    </w:lvl>
    <w:lvl w:ilvl="4" w:tplc="04100019" w:tentative="1">
      <w:start w:val="1"/>
      <w:numFmt w:val="lowerLetter"/>
      <w:lvlText w:val="%5."/>
      <w:lvlJc w:val="left"/>
      <w:pPr>
        <w:tabs>
          <w:tab w:val="num" w:pos="4440"/>
        </w:tabs>
        <w:ind w:left="4440" w:hanging="360"/>
      </w:pPr>
    </w:lvl>
    <w:lvl w:ilvl="5" w:tplc="0410001B" w:tentative="1">
      <w:start w:val="1"/>
      <w:numFmt w:val="lowerRoman"/>
      <w:lvlText w:val="%6."/>
      <w:lvlJc w:val="right"/>
      <w:pPr>
        <w:tabs>
          <w:tab w:val="num" w:pos="5160"/>
        </w:tabs>
        <w:ind w:left="5160" w:hanging="180"/>
      </w:pPr>
    </w:lvl>
    <w:lvl w:ilvl="6" w:tplc="0410000F" w:tentative="1">
      <w:start w:val="1"/>
      <w:numFmt w:val="decimal"/>
      <w:lvlText w:val="%7."/>
      <w:lvlJc w:val="left"/>
      <w:pPr>
        <w:tabs>
          <w:tab w:val="num" w:pos="5880"/>
        </w:tabs>
        <w:ind w:left="5880" w:hanging="360"/>
      </w:pPr>
    </w:lvl>
    <w:lvl w:ilvl="7" w:tplc="04100019" w:tentative="1">
      <w:start w:val="1"/>
      <w:numFmt w:val="lowerLetter"/>
      <w:lvlText w:val="%8."/>
      <w:lvlJc w:val="left"/>
      <w:pPr>
        <w:tabs>
          <w:tab w:val="num" w:pos="6600"/>
        </w:tabs>
        <w:ind w:left="6600" w:hanging="360"/>
      </w:pPr>
    </w:lvl>
    <w:lvl w:ilvl="8" w:tplc="0410001B" w:tentative="1">
      <w:start w:val="1"/>
      <w:numFmt w:val="lowerRoman"/>
      <w:lvlText w:val="%9."/>
      <w:lvlJc w:val="right"/>
      <w:pPr>
        <w:tabs>
          <w:tab w:val="num" w:pos="7320"/>
        </w:tabs>
        <w:ind w:left="7320" w:hanging="180"/>
      </w:pPr>
    </w:lvl>
  </w:abstractNum>
  <w:abstractNum w:abstractNumId="15" w15:restartNumberingAfterBreak="0">
    <w:nsid w:val="24545B43"/>
    <w:multiLevelType w:val="hybridMultilevel"/>
    <w:tmpl w:val="CF80DAA8"/>
    <w:name w:val="WW8Num35"/>
    <w:lvl w:ilvl="0" w:tplc="1F92907C">
      <w:start w:val="1"/>
      <w:numFmt w:val="lowerLetter"/>
      <w:lvlText w:val="%1)"/>
      <w:lvlJc w:val="left"/>
      <w:pPr>
        <w:tabs>
          <w:tab w:val="num" w:pos="720"/>
        </w:tabs>
        <w:ind w:left="720" w:hanging="360"/>
      </w:pPr>
      <w:rPr>
        <w:rFonts w:hint="default"/>
        <w:b w:val="0"/>
        <w:i w:val="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6" w15:restartNumberingAfterBreak="0">
    <w:nsid w:val="24F05354"/>
    <w:multiLevelType w:val="hybridMultilevel"/>
    <w:tmpl w:val="BB74DFC4"/>
    <w:lvl w:ilvl="0" w:tplc="AD7E559E">
      <w:start w:val="26"/>
      <w:numFmt w:val="upperLetter"/>
      <w:lvlText w:val="%1)"/>
      <w:lvlJc w:val="left"/>
      <w:pPr>
        <w:ind w:left="360" w:hanging="360"/>
      </w:pPr>
      <w:rPr>
        <w:rFonts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255E34E2"/>
    <w:multiLevelType w:val="hybridMultilevel"/>
    <w:tmpl w:val="EBE8BDF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2B993DA2"/>
    <w:multiLevelType w:val="hybridMultilevel"/>
    <w:tmpl w:val="3ED624DA"/>
    <w:lvl w:ilvl="0" w:tplc="4202C998">
      <w:start w:val="4"/>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2D8A51B2"/>
    <w:multiLevelType w:val="hybridMultilevel"/>
    <w:tmpl w:val="4716A95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2FB562C7"/>
    <w:multiLevelType w:val="hybridMultilevel"/>
    <w:tmpl w:val="61323EF8"/>
    <w:lvl w:ilvl="0" w:tplc="04100001">
      <w:start w:val="1"/>
      <w:numFmt w:val="bullet"/>
      <w:lvlText w:val=""/>
      <w:lvlJc w:val="left"/>
      <w:pPr>
        <w:ind w:left="1440" w:hanging="360"/>
      </w:pPr>
      <w:rPr>
        <w:rFonts w:ascii="Symbol" w:hAnsi="Symbol" w:hint="default"/>
      </w:rPr>
    </w:lvl>
    <w:lvl w:ilvl="1" w:tplc="04100003">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21" w15:restartNumberingAfterBreak="0">
    <w:nsid w:val="304E625E"/>
    <w:multiLevelType w:val="hybridMultilevel"/>
    <w:tmpl w:val="02BEA9D0"/>
    <w:lvl w:ilvl="0" w:tplc="FB56BDFA">
      <w:start w:val="9"/>
      <w:numFmt w:val="upperLetter"/>
      <w:lvlText w:val="%1)"/>
      <w:lvlJc w:val="left"/>
      <w:pPr>
        <w:ind w:left="436" w:hanging="360"/>
      </w:pPr>
      <w:rPr>
        <w:rFonts w:hint="default"/>
        <w:i w:val="0"/>
      </w:rPr>
    </w:lvl>
    <w:lvl w:ilvl="1" w:tplc="04100019" w:tentative="1">
      <w:start w:val="1"/>
      <w:numFmt w:val="lowerLetter"/>
      <w:lvlText w:val="%2."/>
      <w:lvlJc w:val="left"/>
      <w:pPr>
        <w:ind w:left="1156" w:hanging="360"/>
      </w:pPr>
    </w:lvl>
    <w:lvl w:ilvl="2" w:tplc="0410001B" w:tentative="1">
      <w:start w:val="1"/>
      <w:numFmt w:val="lowerRoman"/>
      <w:lvlText w:val="%3."/>
      <w:lvlJc w:val="right"/>
      <w:pPr>
        <w:ind w:left="1876" w:hanging="180"/>
      </w:pPr>
    </w:lvl>
    <w:lvl w:ilvl="3" w:tplc="0410000F" w:tentative="1">
      <w:start w:val="1"/>
      <w:numFmt w:val="decimal"/>
      <w:lvlText w:val="%4."/>
      <w:lvlJc w:val="left"/>
      <w:pPr>
        <w:ind w:left="2596" w:hanging="360"/>
      </w:pPr>
    </w:lvl>
    <w:lvl w:ilvl="4" w:tplc="04100019" w:tentative="1">
      <w:start w:val="1"/>
      <w:numFmt w:val="lowerLetter"/>
      <w:lvlText w:val="%5."/>
      <w:lvlJc w:val="left"/>
      <w:pPr>
        <w:ind w:left="3316" w:hanging="360"/>
      </w:pPr>
    </w:lvl>
    <w:lvl w:ilvl="5" w:tplc="0410001B" w:tentative="1">
      <w:start w:val="1"/>
      <w:numFmt w:val="lowerRoman"/>
      <w:lvlText w:val="%6."/>
      <w:lvlJc w:val="right"/>
      <w:pPr>
        <w:ind w:left="4036" w:hanging="180"/>
      </w:pPr>
    </w:lvl>
    <w:lvl w:ilvl="6" w:tplc="0410000F" w:tentative="1">
      <w:start w:val="1"/>
      <w:numFmt w:val="decimal"/>
      <w:lvlText w:val="%7."/>
      <w:lvlJc w:val="left"/>
      <w:pPr>
        <w:ind w:left="4756" w:hanging="360"/>
      </w:pPr>
    </w:lvl>
    <w:lvl w:ilvl="7" w:tplc="04100019" w:tentative="1">
      <w:start w:val="1"/>
      <w:numFmt w:val="lowerLetter"/>
      <w:lvlText w:val="%8."/>
      <w:lvlJc w:val="left"/>
      <w:pPr>
        <w:ind w:left="5476" w:hanging="360"/>
      </w:pPr>
    </w:lvl>
    <w:lvl w:ilvl="8" w:tplc="0410001B" w:tentative="1">
      <w:start w:val="1"/>
      <w:numFmt w:val="lowerRoman"/>
      <w:lvlText w:val="%9."/>
      <w:lvlJc w:val="right"/>
      <w:pPr>
        <w:ind w:left="6196" w:hanging="180"/>
      </w:pPr>
    </w:lvl>
  </w:abstractNum>
  <w:abstractNum w:abstractNumId="22" w15:restartNumberingAfterBreak="0">
    <w:nsid w:val="30B30A9E"/>
    <w:multiLevelType w:val="hybridMultilevel"/>
    <w:tmpl w:val="21785288"/>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32CD1E5C"/>
    <w:multiLevelType w:val="hybridMultilevel"/>
    <w:tmpl w:val="AF643C70"/>
    <w:lvl w:ilvl="0" w:tplc="8D428E4C">
      <w:start w:val="5"/>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34F431A6"/>
    <w:multiLevelType w:val="hybridMultilevel"/>
    <w:tmpl w:val="CD1C2860"/>
    <w:lvl w:ilvl="0" w:tplc="0410000F">
      <w:start w:val="1"/>
      <w:numFmt w:val="decimal"/>
      <w:lvlText w:val="%1."/>
      <w:lvlJc w:val="left"/>
      <w:pPr>
        <w:ind w:left="1437" w:hanging="360"/>
      </w:pPr>
    </w:lvl>
    <w:lvl w:ilvl="1" w:tplc="04100019" w:tentative="1">
      <w:start w:val="1"/>
      <w:numFmt w:val="lowerLetter"/>
      <w:lvlText w:val="%2."/>
      <w:lvlJc w:val="left"/>
      <w:pPr>
        <w:ind w:left="2157" w:hanging="360"/>
      </w:pPr>
    </w:lvl>
    <w:lvl w:ilvl="2" w:tplc="0410001B" w:tentative="1">
      <w:start w:val="1"/>
      <w:numFmt w:val="lowerRoman"/>
      <w:lvlText w:val="%3."/>
      <w:lvlJc w:val="right"/>
      <w:pPr>
        <w:ind w:left="2877" w:hanging="180"/>
      </w:pPr>
    </w:lvl>
    <w:lvl w:ilvl="3" w:tplc="0410000F" w:tentative="1">
      <w:start w:val="1"/>
      <w:numFmt w:val="decimal"/>
      <w:lvlText w:val="%4."/>
      <w:lvlJc w:val="left"/>
      <w:pPr>
        <w:ind w:left="3597" w:hanging="360"/>
      </w:pPr>
    </w:lvl>
    <w:lvl w:ilvl="4" w:tplc="04100019" w:tentative="1">
      <w:start w:val="1"/>
      <w:numFmt w:val="lowerLetter"/>
      <w:lvlText w:val="%5."/>
      <w:lvlJc w:val="left"/>
      <w:pPr>
        <w:ind w:left="4317" w:hanging="360"/>
      </w:pPr>
    </w:lvl>
    <w:lvl w:ilvl="5" w:tplc="0410001B" w:tentative="1">
      <w:start w:val="1"/>
      <w:numFmt w:val="lowerRoman"/>
      <w:lvlText w:val="%6."/>
      <w:lvlJc w:val="right"/>
      <w:pPr>
        <w:ind w:left="5037" w:hanging="180"/>
      </w:pPr>
    </w:lvl>
    <w:lvl w:ilvl="6" w:tplc="0410000F" w:tentative="1">
      <w:start w:val="1"/>
      <w:numFmt w:val="decimal"/>
      <w:lvlText w:val="%7."/>
      <w:lvlJc w:val="left"/>
      <w:pPr>
        <w:ind w:left="5757" w:hanging="360"/>
      </w:pPr>
    </w:lvl>
    <w:lvl w:ilvl="7" w:tplc="04100019" w:tentative="1">
      <w:start w:val="1"/>
      <w:numFmt w:val="lowerLetter"/>
      <w:lvlText w:val="%8."/>
      <w:lvlJc w:val="left"/>
      <w:pPr>
        <w:ind w:left="6477" w:hanging="360"/>
      </w:pPr>
    </w:lvl>
    <w:lvl w:ilvl="8" w:tplc="0410001B" w:tentative="1">
      <w:start w:val="1"/>
      <w:numFmt w:val="lowerRoman"/>
      <w:lvlText w:val="%9."/>
      <w:lvlJc w:val="right"/>
      <w:pPr>
        <w:ind w:left="7197" w:hanging="180"/>
      </w:pPr>
    </w:lvl>
  </w:abstractNum>
  <w:abstractNum w:abstractNumId="25" w15:restartNumberingAfterBreak="0">
    <w:nsid w:val="384F7EB5"/>
    <w:multiLevelType w:val="hybridMultilevel"/>
    <w:tmpl w:val="8AAC7B7C"/>
    <w:lvl w:ilvl="0" w:tplc="04100001">
      <w:start w:val="1"/>
      <w:numFmt w:val="bullet"/>
      <w:lvlText w:val=""/>
      <w:lvlJc w:val="left"/>
      <w:pPr>
        <w:tabs>
          <w:tab w:val="num" w:pos="-18"/>
        </w:tabs>
        <w:ind w:left="-18" w:hanging="360"/>
      </w:pPr>
      <w:rPr>
        <w:rFonts w:ascii="Symbol" w:hAnsi="Symbol" w:hint="default"/>
      </w:rPr>
    </w:lvl>
    <w:lvl w:ilvl="1" w:tplc="04100003" w:tentative="1">
      <w:start w:val="1"/>
      <w:numFmt w:val="bullet"/>
      <w:lvlText w:val="o"/>
      <w:lvlJc w:val="left"/>
      <w:pPr>
        <w:tabs>
          <w:tab w:val="num" w:pos="702"/>
        </w:tabs>
        <w:ind w:left="702" w:hanging="360"/>
      </w:pPr>
      <w:rPr>
        <w:rFonts w:ascii="Courier New" w:hAnsi="Courier New" w:cs="Courier New" w:hint="default"/>
      </w:rPr>
    </w:lvl>
    <w:lvl w:ilvl="2" w:tplc="04100005" w:tentative="1">
      <w:start w:val="1"/>
      <w:numFmt w:val="bullet"/>
      <w:lvlText w:val=""/>
      <w:lvlJc w:val="left"/>
      <w:pPr>
        <w:tabs>
          <w:tab w:val="num" w:pos="1422"/>
        </w:tabs>
        <w:ind w:left="1422" w:hanging="360"/>
      </w:pPr>
      <w:rPr>
        <w:rFonts w:ascii="Wingdings" w:hAnsi="Wingdings" w:hint="default"/>
      </w:rPr>
    </w:lvl>
    <w:lvl w:ilvl="3" w:tplc="04100001" w:tentative="1">
      <w:start w:val="1"/>
      <w:numFmt w:val="bullet"/>
      <w:lvlText w:val=""/>
      <w:lvlJc w:val="left"/>
      <w:pPr>
        <w:tabs>
          <w:tab w:val="num" w:pos="2142"/>
        </w:tabs>
        <w:ind w:left="2142" w:hanging="360"/>
      </w:pPr>
      <w:rPr>
        <w:rFonts w:ascii="Symbol" w:hAnsi="Symbol" w:hint="default"/>
      </w:rPr>
    </w:lvl>
    <w:lvl w:ilvl="4" w:tplc="04100003" w:tentative="1">
      <w:start w:val="1"/>
      <w:numFmt w:val="bullet"/>
      <w:lvlText w:val="o"/>
      <w:lvlJc w:val="left"/>
      <w:pPr>
        <w:tabs>
          <w:tab w:val="num" w:pos="2862"/>
        </w:tabs>
        <w:ind w:left="2862" w:hanging="360"/>
      </w:pPr>
      <w:rPr>
        <w:rFonts w:ascii="Courier New" w:hAnsi="Courier New" w:cs="Courier New" w:hint="default"/>
      </w:rPr>
    </w:lvl>
    <w:lvl w:ilvl="5" w:tplc="04100005" w:tentative="1">
      <w:start w:val="1"/>
      <w:numFmt w:val="bullet"/>
      <w:lvlText w:val=""/>
      <w:lvlJc w:val="left"/>
      <w:pPr>
        <w:tabs>
          <w:tab w:val="num" w:pos="3582"/>
        </w:tabs>
        <w:ind w:left="3582" w:hanging="360"/>
      </w:pPr>
      <w:rPr>
        <w:rFonts w:ascii="Wingdings" w:hAnsi="Wingdings" w:hint="default"/>
      </w:rPr>
    </w:lvl>
    <w:lvl w:ilvl="6" w:tplc="04100001" w:tentative="1">
      <w:start w:val="1"/>
      <w:numFmt w:val="bullet"/>
      <w:lvlText w:val=""/>
      <w:lvlJc w:val="left"/>
      <w:pPr>
        <w:tabs>
          <w:tab w:val="num" w:pos="4302"/>
        </w:tabs>
        <w:ind w:left="4302" w:hanging="360"/>
      </w:pPr>
      <w:rPr>
        <w:rFonts w:ascii="Symbol" w:hAnsi="Symbol" w:hint="default"/>
      </w:rPr>
    </w:lvl>
    <w:lvl w:ilvl="7" w:tplc="04100003" w:tentative="1">
      <w:start w:val="1"/>
      <w:numFmt w:val="bullet"/>
      <w:lvlText w:val="o"/>
      <w:lvlJc w:val="left"/>
      <w:pPr>
        <w:tabs>
          <w:tab w:val="num" w:pos="5022"/>
        </w:tabs>
        <w:ind w:left="5022" w:hanging="360"/>
      </w:pPr>
      <w:rPr>
        <w:rFonts w:ascii="Courier New" w:hAnsi="Courier New" w:cs="Courier New" w:hint="default"/>
      </w:rPr>
    </w:lvl>
    <w:lvl w:ilvl="8" w:tplc="04100005" w:tentative="1">
      <w:start w:val="1"/>
      <w:numFmt w:val="bullet"/>
      <w:lvlText w:val=""/>
      <w:lvlJc w:val="left"/>
      <w:pPr>
        <w:tabs>
          <w:tab w:val="num" w:pos="5742"/>
        </w:tabs>
        <w:ind w:left="5742" w:hanging="360"/>
      </w:pPr>
      <w:rPr>
        <w:rFonts w:ascii="Wingdings" w:hAnsi="Wingdings" w:hint="default"/>
      </w:rPr>
    </w:lvl>
  </w:abstractNum>
  <w:abstractNum w:abstractNumId="26" w15:restartNumberingAfterBreak="0">
    <w:nsid w:val="38653E1C"/>
    <w:multiLevelType w:val="hybridMultilevel"/>
    <w:tmpl w:val="3E7697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3DCF76A6"/>
    <w:multiLevelType w:val="multilevel"/>
    <w:tmpl w:val="1E9469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48EA7EC2"/>
    <w:multiLevelType w:val="hybridMultilevel"/>
    <w:tmpl w:val="49B04468"/>
    <w:lvl w:ilvl="0" w:tplc="04100011">
      <w:start w:val="1"/>
      <w:numFmt w:val="decimal"/>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9" w15:restartNumberingAfterBreak="0">
    <w:nsid w:val="4AEF0775"/>
    <w:multiLevelType w:val="multilevel"/>
    <w:tmpl w:val="721AAB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4D381BE5"/>
    <w:multiLevelType w:val="hybridMultilevel"/>
    <w:tmpl w:val="A7EC7AB0"/>
    <w:lvl w:ilvl="0" w:tplc="C1160E36">
      <w:start w:val="1"/>
      <w:numFmt w:val="lowerLetter"/>
      <w:lvlText w:val="%1)"/>
      <w:lvlJc w:val="left"/>
      <w:pPr>
        <w:ind w:left="1440" w:hanging="360"/>
      </w:pPr>
      <w:rPr>
        <w:rFonts w:ascii="Times New Roman" w:hAnsi="Times New Roman" w:hint="default"/>
        <w:b w:val="0"/>
        <w:i w:val="0"/>
        <w:sz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15:restartNumberingAfterBreak="0">
    <w:nsid w:val="518C1B75"/>
    <w:multiLevelType w:val="hybridMultilevel"/>
    <w:tmpl w:val="4D3C8EFE"/>
    <w:lvl w:ilvl="0" w:tplc="04100005">
      <w:start w:val="1"/>
      <w:numFmt w:val="bullet"/>
      <w:lvlText w:val=""/>
      <w:lvlJc w:val="left"/>
      <w:pPr>
        <w:tabs>
          <w:tab w:val="num" w:pos="720"/>
        </w:tabs>
        <w:ind w:left="72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5851132"/>
    <w:multiLevelType w:val="hybridMultilevel"/>
    <w:tmpl w:val="E0A4728E"/>
    <w:name w:val="WW8Num322"/>
    <w:lvl w:ilvl="0" w:tplc="4728450E">
      <w:numFmt w:val="bullet"/>
      <w:lvlText w:val="-"/>
      <w:lvlJc w:val="left"/>
      <w:pPr>
        <w:tabs>
          <w:tab w:val="num" w:pos="1260"/>
        </w:tabs>
        <w:ind w:left="1260" w:hanging="360"/>
      </w:pPr>
      <w:rPr>
        <w:rFonts w:ascii="Times New Roman" w:eastAsia="Times New Roman" w:hAnsi="Times New Roman" w:cs="Times New Roman" w:hint="default"/>
      </w:rPr>
    </w:lvl>
    <w:lvl w:ilvl="1" w:tplc="04100003" w:tentative="1">
      <w:start w:val="1"/>
      <w:numFmt w:val="bullet"/>
      <w:lvlText w:val="o"/>
      <w:lvlJc w:val="left"/>
      <w:pPr>
        <w:tabs>
          <w:tab w:val="num" w:pos="2340"/>
        </w:tabs>
        <w:ind w:left="2340" w:hanging="360"/>
      </w:pPr>
      <w:rPr>
        <w:rFonts w:ascii="Courier New" w:hAnsi="Courier New" w:cs="Courier New" w:hint="default"/>
      </w:rPr>
    </w:lvl>
    <w:lvl w:ilvl="2" w:tplc="04100005" w:tentative="1">
      <w:start w:val="1"/>
      <w:numFmt w:val="bullet"/>
      <w:lvlText w:val=""/>
      <w:lvlJc w:val="left"/>
      <w:pPr>
        <w:tabs>
          <w:tab w:val="num" w:pos="3060"/>
        </w:tabs>
        <w:ind w:left="3060" w:hanging="360"/>
      </w:pPr>
      <w:rPr>
        <w:rFonts w:ascii="Wingdings" w:hAnsi="Wingdings" w:hint="default"/>
      </w:rPr>
    </w:lvl>
    <w:lvl w:ilvl="3" w:tplc="04100001" w:tentative="1">
      <w:start w:val="1"/>
      <w:numFmt w:val="bullet"/>
      <w:lvlText w:val=""/>
      <w:lvlJc w:val="left"/>
      <w:pPr>
        <w:tabs>
          <w:tab w:val="num" w:pos="3780"/>
        </w:tabs>
        <w:ind w:left="3780" w:hanging="360"/>
      </w:pPr>
      <w:rPr>
        <w:rFonts w:ascii="Symbol" w:hAnsi="Symbol" w:hint="default"/>
      </w:rPr>
    </w:lvl>
    <w:lvl w:ilvl="4" w:tplc="04100003" w:tentative="1">
      <w:start w:val="1"/>
      <w:numFmt w:val="bullet"/>
      <w:lvlText w:val="o"/>
      <w:lvlJc w:val="left"/>
      <w:pPr>
        <w:tabs>
          <w:tab w:val="num" w:pos="4500"/>
        </w:tabs>
        <w:ind w:left="4500" w:hanging="360"/>
      </w:pPr>
      <w:rPr>
        <w:rFonts w:ascii="Courier New" w:hAnsi="Courier New" w:cs="Courier New" w:hint="default"/>
      </w:rPr>
    </w:lvl>
    <w:lvl w:ilvl="5" w:tplc="04100005" w:tentative="1">
      <w:start w:val="1"/>
      <w:numFmt w:val="bullet"/>
      <w:lvlText w:val=""/>
      <w:lvlJc w:val="left"/>
      <w:pPr>
        <w:tabs>
          <w:tab w:val="num" w:pos="5220"/>
        </w:tabs>
        <w:ind w:left="5220" w:hanging="360"/>
      </w:pPr>
      <w:rPr>
        <w:rFonts w:ascii="Wingdings" w:hAnsi="Wingdings" w:hint="default"/>
      </w:rPr>
    </w:lvl>
    <w:lvl w:ilvl="6" w:tplc="04100001" w:tentative="1">
      <w:start w:val="1"/>
      <w:numFmt w:val="bullet"/>
      <w:lvlText w:val=""/>
      <w:lvlJc w:val="left"/>
      <w:pPr>
        <w:tabs>
          <w:tab w:val="num" w:pos="5940"/>
        </w:tabs>
        <w:ind w:left="5940" w:hanging="360"/>
      </w:pPr>
      <w:rPr>
        <w:rFonts w:ascii="Symbol" w:hAnsi="Symbol" w:hint="default"/>
      </w:rPr>
    </w:lvl>
    <w:lvl w:ilvl="7" w:tplc="04100003" w:tentative="1">
      <w:start w:val="1"/>
      <w:numFmt w:val="bullet"/>
      <w:lvlText w:val="o"/>
      <w:lvlJc w:val="left"/>
      <w:pPr>
        <w:tabs>
          <w:tab w:val="num" w:pos="6660"/>
        </w:tabs>
        <w:ind w:left="6660" w:hanging="360"/>
      </w:pPr>
      <w:rPr>
        <w:rFonts w:ascii="Courier New" w:hAnsi="Courier New" w:cs="Courier New" w:hint="default"/>
      </w:rPr>
    </w:lvl>
    <w:lvl w:ilvl="8" w:tplc="04100005" w:tentative="1">
      <w:start w:val="1"/>
      <w:numFmt w:val="bullet"/>
      <w:lvlText w:val=""/>
      <w:lvlJc w:val="left"/>
      <w:pPr>
        <w:tabs>
          <w:tab w:val="num" w:pos="7380"/>
        </w:tabs>
        <w:ind w:left="7380" w:hanging="360"/>
      </w:pPr>
      <w:rPr>
        <w:rFonts w:ascii="Wingdings" w:hAnsi="Wingdings" w:hint="default"/>
      </w:rPr>
    </w:lvl>
  </w:abstractNum>
  <w:abstractNum w:abstractNumId="33" w15:restartNumberingAfterBreak="0">
    <w:nsid w:val="57AC37D9"/>
    <w:multiLevelType w:val="hybridMultilevel"/>
    <w:tmpl w:val="84228C40"/>
    <w:lvl w:ilvl="0" w:tplc="04100005">
      <w:start w:val="1"/>
      <w:numFmt w:val="bullet"/>
      <w:lvlText w:val=""/>
      <w:lvlJc w:val="left"/>
      <w:pPr>
        <w:tabs>
          <w:tab w:val="num" w:pos="1069"/>
        </w:tabs>
        <w:ind w:left="1069" w:hanging="360"/>
      </w:pPr>
      <w:rPr>
        <w:rFonts w:ascii="Wingdings" w:hAnsi="Wingdings" w:hint="default"/>
      </w:rPr>
    </w:lvl>
    <w:lvl w:ilvl="1" w:tplc="04100003" w:tentative="1">
      <w:start w:val="1"/>
      <w:numFmt w:val="bullet"/>
      <w:lvlText w:val="o"/>
      <w:lvlJc w:val="left"/>
      <w:pPr>
        <w:tabs>
          <w:tab w:val="num" w:pos="1789"/>
        </w:tabs>
        <w:ind w:left="1789" w:hanging="360"/>
      </w:pPr>
      <w:rPr>
        <w:rFonts w:ascii="Courier New" w:hAnsi="Courier New" w:cs="Courier New" w:hint="default"/>
      </w:rPr>
    </w:lvl>
    <w:lvl w:ilvl="2" w:tplc="04100005" w:tentative="1">
      <w:start w:val="1"/>
      <w:numFmt w:val="bullet"/>
      <w:lvlText w:val=""/>
      <w:lvlJc w:val="left"/>
      <w:pPr>
        <w:tabs>
          <w:tab w:val="num" w:pos="2509"/>
        </w:tabs>
        <w:ind w:left="2509" w:hanging="360"/>
      </w:pPr>
      <w:rPr>
        <w:rFonts w:ascii="Wingdings" w:hAnsi="Wingdings" w:hint="default"/>
      </w:rPr>
    </w:lvl>
    <w:lvl w:ilvl="3" w:tplc="04100001" w:tentative="1">
      <w:start w:val="1"/>
      <w:numFmt w:val="bullet"/>
      <w:lvlText w:val=""/>
      <w:lvlJc w:val="left"/>
      <w:pPr>
        <w:tabs>
          <w:tab w:val="num" w:pos="3229"/>
        </w:tabs>
        <w:ind w:left="3229" w:hanging="360"/>
      </w:pPr>
      <w:rPr>
        <w:rFonts w:ascii="Symbol" w:hAnsi="Symbol" w:hint="default"/>
      </w:rPr>
    </w:lvl>
    <w:lvl w:ilvl="4" w:tplc="04100003" w:tentative="1">
      <w:start w:val="1"/>
      <w:numFmt w:val="bullet"/>
      <w:lvlText w:val="o"/>
      <w:lvlJc w:val="left"/>
      <w:pPr>
        <w:tabs>
          <w:tab w:val="num" w:pos="3949"/>
        </w:tabs>
        <w:ind w:left="3949" w:hanging="360"/>
      </w:pPr>
      <w:rPr>
        <w:rFonts w:ascii="Courier New" w:hAnsi="Courier New" w:cs="Courier New" w:hint="default"/>
      </w:rPr>
    </w:lvl>
    <w:lvl w:ilvl="5" w:tplc="04100005" w:tentative="1">
      <w:start w:val="1"/>
      <w:numFmt w:val="bullet"/>
      <w:lvlText w:val=""/>
      <w:lvlJc w:val="left"/>
      <w:pPr>
        <w:tabs>
          <w:tab w:val="num" w:pos="4669"/>
        </w:tabs>
        <w:ind w:left="4669" w:hanging="360"/>
      </w:pPr>
      <w:rPr>
        <w:rFonts w:ascii="Wingdings" w:hAnsi="Wingdings" w:hint="default"/>
      </w:rPr>
    </w:lvl>
    <w:lvl w:ilvl="6" w:tplc="04100001" w:tentative="1">
      <w:start w:val="1"/>
      <w:numFmt w:val="bullet"/>
      <w:lvlText w:val=""/>
      <w:lvlJc w:val="left"/>
      <w:pPr>
        <w:tabs>
          <w:tab w:val="num" w:pos="5389"/>
        </w:tabs>
        <w:ind w:left="5389" w:hanging="360"/>
      </w:pPr>
      <w:rPr>
        <w:rFonts w:ascii="Symbol" w:hAnsi="Symbol" w:hint="default"/>
      </w:rPr>
    </w:lvl>
    <w:lvl w:ilvl="7" w:tplc="04100003" w:tentative="1">
      <w:start w:val="1"/>
      <w:numFmt w:val="bullet"/>
      <w:lvlText w:val="o"/>
      <w:lvlJc w:val="left"/>
      <w:pPr>
        <w:tabs>
          <w:tab w:val="num" w:pos="6109"/>
        </w:tabs>
        <w:ind w:left="6109" w:hanging="360"/>
      </w:pPr>
      <w:rPr>
        <w:rFonts w:ascii="Courier New" w:hAnsi="Courier New" w:cs="Courier New" w:hint="default"/>
      </w:rPr>
    </w:lvl>
    <w:lvl w:ilvl="8" w:tplc="04100005" w:tentative="1">
      <w:start w:val="1"/>
      <w:numFmt w:val="bullet"/>
      <w:lvlText w:val=""/>
      <w:lvlJc w:val="left"/>
      <w:pPr>
        <w:tabs>
          <w:tab w:val="num" w:pos="6829"/>
        </w:tabs>
        <w:ind w:left="6829" w:hanging="360"/>
      </w:pPr>
      <w:rPr>
        <w:rFonts w:ascii="Wingdings" w:hAnsi="Wingdings" w:hint="default"/>
      </w:rPr>
    </w:lvl>
  </w:abstractNum>
  <w:abstractNum w:abstractNumId="34" w15:restartNumberingAfterBreak="0">
    <w:nsid w:val="58341096"/>
    <w:multiLevelType w:val="hybridMultilevel"/>
    <w:tmpl w:val="05D046CC"/>
    <w:lvl w:ilvl="0" w:tplc="AA0AD3A4">
      <w:start w:val="1"/>
      <w:numFmt w:val="bullet"/>
      <w:lvlText w:val=""/>
      <w:lvlJc w:val="left"/>
      <w:pPr>
        <w:ind w:left="1068" w:hanging="360"/>
      </w:pPr>
      <w:rPr>
        <w:rFonts w:ascii="Wingdings 2" w:hAnsi="Wingdings 2"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35" w15:restartNumberingAfterBreak="0">
    <w:nsid w:val="5AC02EED"/>
    <w:multiLevelType w:val="hybridMultilevel"/>
    <w:tmpl w:val="0DD4C40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15:restartNumberingAfterBreak="0">
    <w:nsid w:val="5AD32438"/>
    <w:multiLevelType w:val="hybridMultilevel"/>
    <w:tmpl w:val="224292C8"/>
    <w:lvl w:ilvl="0" w:tplc="04100011">
      <w:start w:val="1"/>
      <w:numFmt w:val="decimal"/>
      <w:lvlText w:val="%1)"/>
      <w:lvlJc w:val="left"/>
      <w:pPr>
        <w:ind w:left="765" w:hanging="360"/>
      </w:pPr>
      <w:rPr>
        <w:rFonts w:hint="default"/>
      </w:rPr>
    </w:lvl>
    <w:lvl w:ilvl="1" w:tplc="04100003" w:tentative="1">
      <w:start w:val="1"/>
      <w:numFmt w:val="bullet"/>
      <w:lvlText w:val="o"/>
      <w:lvlJc w:val="left"/>
      <w:pPr>
        <w:ind w:left="1485" w:hanging="360"/>
      </w:pPr>
      <w:rPr>
        <w:rFonts w:ascii="Courier New" w:hAnsi="Courier New" w:cs="Courier New" w:hint="default"/>
      </w:rPr>
    </w:lvl>
    <w:lvl w:ilvl="2" w:tplc="04100005" w:tentative="1">
      <w:start w:val="1"/>
      <w:numFmt w:val="bullet"/>
      <w:lvlText w:val=""/>
      <w:lvlJc w:val="left"/>
      <w:pPr>
        <w:ind w:left="2205" w:hanging="360"/>
      </w:pPr>
      <w:rPr>
        <w:rFonts w:ascii="Wingdings" w:hAnsi="Wingdings" w:hint="default"/>
      </w:rPr>
    </w:lvl>
    <w:lvl w:ilvl="3" w:tplc="04100001" w:tentative="1">
      <w:start w:val="1"/>
      <w:numFmt w:val="bullet"/>
      <w:lvlText w:val=""/>
      <w:lvlJc w:val="left"/>
      <w:pPr>
        <w:ind w:left="2925" w:hanging="360"/>
      </w:pPr>
      <w:rPr>
        <w:rFonts w:ascii="Symbol" w:hAnsi="Symbol" w:hint="default"/>
      </w:rPr>
    </w:lvl>
    <w:lvl w:ilvl="4" w:tplc="04100003" w:tentative="1">
      <w:start w:val="1"/>
      <w:numFmt w:val="bullet"/>
      <w:lvlText w:val="o"/>
      <w:lvlJc w:val="left"/>
      <w:pPr>
        <w:ind w:left="3645" w:hanging="360"/>
      </w:pPr>
      <w:rPr>
        <w:rFonts w:ascii="Courier New" w:hAnsi="Courier New" w:cs="Courier New" w:hint="default"/>
      </w:rPr>
    </w:lvl>
    <w:lvl w:ilvl="5" w:tplc="04100005" w:tentative="1">
      <w:start w:val="1"/>
      <w:numFmt w:val="bullet"/>
      <w:lvlText w:val=""/>
      <w:lvlJc w:val="left"/>
      <w:pPr>
        <w:ind w:left="4365" w:hanging="360"/>
      </w:pPr>
      <w:rPr>
        <w:rFonts w:ascii="Wingdings" w:hAnsi="Wingdings" w:hint="default"/>
      </w:rPr>
    </w:lvl>
    <w:lvl w:ilvl="6" w:tplc="04100001" w:tentative="1">
      <w:start w:val="1"/>
      <w:numFmt w:val="bullet"/>
      <w:lvlText w:val=""/>
      <w:lvlJc w:val="left"/>
      <w:pPr>
        <w:ind w:left="5085" w:hanging="360"/>
      </w:pPr>
      <w:rPr>
        <w:rFonts w:ascii="Symbol" w:hAnsi="Symbol" w:hint="default"/>
      </w:rPr>
    </w:lvl>
    <w:lvl w:ilvl="7" w:tplc="04100003" w:tentative="1">
      <w:start w:val="1"/>
      <w:numFmt w:val="bullet"/>
      <w:lvlText w:val="o"/>
      <w:lvlJc w:val="left"/>
      <w:pPr>
        <w:ind w:left="5805" w:hanging="360"/>
      </w:pPr>
      <w:rPr>
        <w:rFonts w:ascii="Courier New" w:hAnsi="Courier New" w:cs="Courier New" w:hint="default"/>
      </w:rPr>
    </w:lvl>
    <w:lvl w:ilvl="8" w:tplc="04100005" w:tentative="1">
      <w:start w:val="1"/>
      <w:numFmt w:val="bullet"/>
      <w:lvlText w:val=""/>
      <w:lvlJc w:val="left"/>
      <w:pPr>
        <w:ind w:left="6525" w:hanging="360"/>
      </w:pPr>
      <w:rPr>
        <w:rFonts w:ascii="Wingdings" w:hAnsi="Wingdings" w:hint="default"/>
      </w:rPr>
    </w:lvl>
  </w:abstractNum>
  <w:abstractNum w:abstractNumId="37" w15:restartNumberingAfterBreak="0">
    <w:nsid w:val="5B1045DF"/>
    <w:multiLevelType w:val="hybridMultilevel"/>
    <w:tmpl w:val="9926F730"/>
    <w:lvl w:ilvl="0" w:tplc="04100017">
      <w:start w:val="1"/>
      <w:numFmt w:val="lowerLetter"/>
      <w:lvlText w:val="%1)"/>
      <w:lvlJc w:val="left"/>
      <w:pPr>
        <w:ind w:left="1004" w:hanging="360"/>
      </w:p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38" w15:restartNumberingAfterBreak="0">
    <w:nsid w:val="5C6A2852"/>
    <w:multiLevelType w:val="hybridMultilevel"/>
    <w:tmpl w:val="C43A85B6"/>
    <w:lvl w:ilvl="0" w:tplc="0410000F">
      <w:start w:val="1"/>
      <w:numFmt w:val="decimal"/>
      <w:lvlText w:val="%1."/>
      <w:lvlJc w:val="left"/>
      <w:pPr>
        <w:ind w:left="1429" w:hanging="360"/>
      </w:p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39" w15:restartNumberingAfterBreak="0">
    <w:nsid w:val="5D9560B9"/>
    <w:multiLevelType w:val="hybridMultilevel"/>
    <w:tmpl w:val="9C82AF24"/>
    <w:lvl w:ilvl="0" w:tplc="36220A78">
      <w:start w:val="1"/>
      <w:numFmt w:val="decimal"/>
      <w:lvlText w:val="%1)"/>
      <w:lvlJc w:val="left"/>
      <w:pPr>
        <w:tabs>
          <w:tab w:val="num" w:pos="1134"/>
        </w:tabs>
        <w:ind w:left="1134" w:hanging="397"/>
      </w:pPr>
      <w:rPr>
        <w:rFonts w:hint="default"/>
        <w:b w:val="0"/>
        <w:i w:val="0"/>
        <w:color w:val="auto"/>
        <w:sz w:val="20"/>
        <w:szCs w:val="20"/>
      </w:rPr>
    </w:lvl>
    <w:lvl w:ilvl="1" w:tplc="63D67858">
      <w:start w:val="14"/>
      <w:numFmt w:val="lowerLetter"/>
      <w:lvlText w:val="%2)"/>
      <w:lvlJc w:val="left"/>
      <w:pPr>
        <w:tabs>
          <w:tab w:val="num" w:pos="1437"/>
        </w:tabs>
        <w:ind w:left="1437" w:hanging="357"/>
      </w:pPr>
      <w:rPr>
        <w:rFonts w:hint="default"/>
        <w:b w:val="0"/>
        <w:i w:val="0"/>
        <w:sz w:val="20"/>
        <w:szCs w:val="20"/>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40" w15:restartNumberingAfterBreak="0">
    <w:nsid w:val="61140148"/>
    <w:multiLevelType w:val="hybridMultilevel"/>
    <w:tmpl w:val="55B0C238"/>
    <w:lvl w:ilvl="0" w:tplc="91F0336C">
      <w:start w:val="1"/>
      <w:numFmt w:val="lowerLetter"/>
      <w:lvlText w:val="%1)"/>
      <w:lvlJc w:val="left"/>
      <w:pPr>
        <w:tabs>
          <w:tab w:val="num" w:pos="717"/>
        </w:tabs>
        <w:ind w:left="717" w:hanging="357"/>
      </w:pPr>
      <w:rPr>
        <w:rFonts w:ascii="Times New Roman" w:eastAsia="Times New Roman" w:hAnsi="Times New Roman" w:cs="Times New Roman"/>
        <w:color w:val="auto"/>
        <w:sz w:val="20"/>
      </w:rPr>
    </w:lvl>
    <w:lvl w:ilvl="1" w:tplc="04100019">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41" w15:restartNumberingAfterBreak="0">
    <w:nsid w:val="618C1539"/>
    <w:multiLevelType w:val="hybridMultilevel"/>
    <w:tmpl w:val="E6BEA11A"/>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2" w15:restartNumberingAfterBreak="0">
    <w:nsid w:val="64427230"/>
    <w:multiLevelType w:val="hybridMultilevel"/>
    <w:tmpl w:val="2368B90C"/>
    <w:lvl w:ilvl="0" w:tplc="39CEE1AC">
      <w:start w:val="1"/>
      <w:numFmt w:val="upperLetter"/>
      <w:lvlText w:val="%1."/>
      <w:lvlJc w:val="left"/>
      <w:pPr>
        <w:tabs>
          <w:tab w:val="num" w:pos="720"/>
        </w:tabs>
        <w:ind w:left="720" w:hanging="360"/>
      </w:pPr>
      <w:rPr>
        <w:rFonts w:hint="default"/>
        <w:b/>
        <w:i w:val="0"/>
        <w:sz w:val="18"/>
        <w:szCs w:val="18"/>
      </w:rPr>
    </w:lvl>
    <w:lvl w:ilvl="1" w:tplc="4728450E">
      <w:numFmt w:val="bullet"/>
      <w:lvlText w:val="-"/>
      <w:lvlJc w:val="left"/>
      <w:pPr>
        <w:tabs>
          <w:tab w:val="num" w:pos="1440"/>
        </w:tabs>
        <w:ind w:left="1440" w:hanging="360"/>
      </w:pPr>
      <w:rPr>
        <w:rFonts w:ascii="Times New Roman" w:eastAsia="Times New Roman" w:hAnsi="Times New Roman" w:cs="Times New Roman" w:hint="default"/>
        <w:b/>
        <w:i w:val="0"/>
        <w:sz w:val="18"/>
        <w:szCs w:val="18"/>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43" w15:restartNumberingAfterBreak="0">
    <w:nsid w:val="64F14481"/>
    <w:multiLevelType w:val="hybridMultilevel"/>
    <w:tmpl w:val="0B10D490"/>
    <w:lvl w:ilvl="0" w:tplc="348AE0DC">
      <w:start w:val="28"/>
      <w:numFmt w:val="upperLetter"/>
      <w:lvlText w:val="%1)"/>
      <w:lvlJc w:val="left"/>
      <w:pPr>
        <w:ind w:left="360" w:hanging="360"/>
      </w:pPr>
      <w:rPr>
        <w:rFonts w:hint="default"/>
        <w:b w:val="0"/>
        <w:i w:val="0"/>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4" w15:restartNumberingAfterBreak="0">
    <w:nsid w:val="66EC42BF"/>
    <w:multiLevelType w:val="hybridMultilevel"/>
    <w:tmpl w:val="C8BEB180"/>
    <w:lvl w:ilvl="0" w:tplc="04100011">
      <w:start w:val="1"/>
      <w:numFmt w:val="decimal"/>
      <w:lvlText w:val="%1)"/>
      <w:lvlJc w:val="left"/>
      <w:pPr>
        <w:ind w:left="1004" w:hanging="360"/>
      </w:p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45" w15:restartNumberingAfterBreak="0">
    <w:nsid w:val="683A3DBC"/>
    <w:multiLevelType w:val="hybridMultilevel"/>
    <w:tmpl w:val="B2C0FE82"/>
    <w:lvl w:ilvl="0" w:tplc="986E441E">
      <w:start w:val="2"/>
      <w:numFmt w:val="lowerLetter"/>
      <w:lvlText w:val="%1)"/>
      <w:lvlJc w:val="left"/>
      <w:pPr>
        <w:tabs>
          <w:tab w:val="num" w:pos="1440"/>
        </w:tabs>
        <w:ind w:left="1440" w:hanging="360"/>
      </w:pPr>
      <w:rPr>
        <w:rFonts w:hint="default"/>
      </w:rPr>
    </w:lvl>
    <w:lvl w:ilvl="1" w:tplc="04100019">
      <w:start w:val="1"/>
      <w:numFmt w:val="lowerLetter"/>
      <w:lvlText w:val="%2."/>
      <w:lvlJc w:val="left"/>
      <w:pPr>
        <w:tabs>
          <w:tab w:val="num" w:pos="2160"/>
        </w:tabs>
        <w:ind w:left="2160" w:hanging="360"/>
      </w:pPr>
    </w:lvl>
    <w:lvl w:ilvl="2" w:tplc="0410001B" w:tentative="1">
      <w:start w:val="1"/>
      <w:numFmt w:val="lowerRoman"/>
      <w:lvlText w:val="%3."/>
      <w:lvlJc w:val="right"/>
      <w:pPr>
        <w:tabs>
          <w:tab w:val="num" w:pos="2880"/>
        </w:tabs>
        <w:ind w:left="2880" w:hanging="180"/>
      </w:pPr>
    </w:lvl>
    <w:lvl w:ilvl="3" w:tplc="0410000F" w:tentative="1">
      <w:start w:val="1"/>
      <w:numFmt w:val="decimal"/>
      <w:lvlText w:val="%4."/>
      <w:lvlJc w:val="left"/>
      <w:pPr>
        <w:tabs>
          <w:tab w:val="num" w:pos="3600"/>
        </w:tabs>
        <w:ind w:left="3600" w:hanging="360"/>
      </w:pPr>
    </w:lvl>
    <w:lvl w:ilvl="4" w:tplc="04100019" w:tentative="1">
      <w:start w:val="1"/>
      <w:numFmt w:val="lowerLetter"/>
      <w:lvlText w:val="%5."/>
      <w:lvlJc w:val="left"/>
      <w:pPr>
        <w:tabs>
          <w:tab w:val="num" w:pos="4320"/>
        </w:tabs>
        <w:ind w:left="4320" w:hanging="360"/>
      </w:pPr>
    </w:lvl>
    <w:lvl w:ilvl="5" w:tplc="0410001B" w:tentative="1">
      <w:start w:val="1"/>
      <w:numFmt w:val="lowerRoman"/>
      <w:lvlText w:val="%6."/>
      <w:lvlJc w:val="right"/>
      <w:pPr>
        <w:tabs>
          <w:tab w:val="num" w:pos="5040"/>
        </w:tabs>
        <w:ind w:left="5040" w:hanging="180"/>
      </w:pPr>
    </w:lvl>
    <w:lvl w:ilvl="6" w:tplc="0410000F" w:tentative="1">
      <w:start w:val="1"/>
      <w:numFmt w:val="decimal"/>
      <w:lvlText w:val="%7."/>
      <w:lvlJc w:val="left"/>
      <w:pPr>
        <w:tabs>
          <w:tab w:val="num" w:pos="5760"/>
        </w:tabs>
        <w:ind w:left="5760" w:hanging="360"/>
      </w:pPr>
    </w:lvl>
    <w:lvl w:ilvl="7" w:tplc="04100019" w:tentative="1">
      <w:start w:val="1"/>
      <w:numFmt w:val="lowerLetter"/>
      <w:lvlText w:val="%8."/>
      <w:lvlJc w:val="left"/>
      <w:pPr>
        <w:tabs>
          <w:tab w:val="num" w:pos="6480"/>
        </w:tabs>
        <w:ind w:left="6480" w:hanging="360"/>
      </w:pPr>
    </w:lvl>
    <w:lvl w:ilvl="8" w:tplc="0410001B" w:tentative="1">
      <w:start w:val="1"/>
      <w:numFmt w:val="lowerRoman"/>
      <w:lvlText w:val="%9."/>
      <w:lvlJc w:val="right"/>
      <w:pPr>
        <w:tabs>
          <w:tab w:val="num" w:pos="7200"/>
        </w:tabs>
        <w:ind w:left="7200" w:hanging="180"/>
      </w:pPr>
    </w:lvl>
  </w:abstractNum>
  <w:abstractNum w:abstractNumId="46" w15:restartNumberingAfterBreak="0">
    <w:nsid w:val="6D2E4D08"/>
    <w:multiLevelType w:val="multilevel"/>
    <w:tmpl w:val="42D073B2"/>
    <w:lvl w:ilvl="0">
      <w:start w:val="1"/>
      <w:numFmt w:val="upperRoman"/>
      <w:pStyle w:val="Titolo1"/>
      <w:lvlText w:val="Articolo %1."/>
      <w:lvlJc w:val="left"/>
      <w:pPr>
        <w:tabs>
          <w:tab w:val="num" w:pos="1440"/>
        </w:tabs>
        <w:ind w:left="0" w:firstLine="0"/>
      </w:pPr>
      <w:rPr>
        <w:rFonts w:hint="default"/>
      </w:rPr>
    </w:lvl>
    <w:lvl w:ilvl="1">
      <w:start w:val="1"/>
      <w:numFmt w:val="decimalZero"/>
      <w:pStyle w:val="Titolo2"/>
      <w:isLgl/>
      <w:lvlText w:val="Sezione %1.%2"/>
      <w:lvlJc w:val="left"/>
      <w:pPr>
        <w:tabs>
          <w:tab w:val="num" w:pos="1440"/>
        </w:tabs>
        <w:ind w:left="0" w:firstLine="0"/>
      </w:pPr>
      <w:rPr>
        <w:rFonts w:hint="default"/>
      </w:rPr>
    </w:lvl>
    <w:lvl w:ilvl="2">
      <w:start w:val="1"/>
      <w:numFmt w:val="upperLetter"/>
      <w:pStyle w:val="Titolo3"/>
      <w:lvlText w:val="%3."/>
      <w:lvlJc w:val="left"/>
      <w:pPr>
        <w:tabs>
          <w:tab w:val="num" w:pos="454"/>
        </w:tabs>
        <w:ind w:left="720" w:hanging="720"/>
      </w:pPr>
      <w:rPr>
        <w:rFonts w:hint="default"/>
      </w:rPr>
    </w:lvl>
    <w:lvl w:ilvl="3">
      <w:start w:val="1"/>
      <w:numFmt w:val="lowerRoman"/>
      <w:pStyle w:val="Titolo4"/>
      <w:lvlText w:val="(%4)"/>
      <w:lvlJc w:val="right"/>
      <w:pPr>
        <w:tabs>
          <w:tab w:val="num" w:pos="864"/>
        </w:tabs>
        <w:ind w:left="864" w:hanging="144"/>
      </w:pPr>
      <w:rPr>
        <w:rFonts w:hint="default"/>
      </w:rPr>
    </w:lvl>
    <w:lvl w:ilvl="4">
      <w:start w:val="1"/>
      <w:numFmt w:val="decimal"/>
      <w:pStyle w:val="Titolo5"/>
      <w:lvlText w:val="%5)"/>
      <w:lvlJc w:val="left"/>
      <w:pPr>
        <w:tabs>
          <w:tab w:val="num" w:pos="1008"/>
        </w:tabs>
        <w:ind w:left="1008" w:hanging="432"/>
      </w:pPr>
      <w:rPr>
        <w:rFonts w:hint="default"/>
      </w:rPr>
    </w:lvl>
    <w:lvl w:ilvl="5">
      <w:start w:val="1"/>
      <w:numFmt w:val="lowerLetter"/>
      <w:pStyle w:val="Titolo6"/>
      <w:lvlText w:val="%6)"/>
      <w:lvlJc w:val="left"/>
      <w:pPr>
        <w:tabs>
          <w:tab w:val="num" w:pos="1152"/>
        </w:tabs>
        <w:ind w:left="1152" w:hanging="432"/>
      </w:pPr>
      <w:rPr>
        <w:rFonts w:hint="default"/>
      </w:rPr>
    </w:lvl>
    <w:lvl w:ilvl="6">
      <w:start w:val="1"/>
      <w:numFmt w:val="lowerRoman"/>
      <w:pStyle w:val="Titolo7"/>
      <w:lvlText w:val="%7)"/>
      <w:lvlJc w:val="right"/>
      <w:pPr>
        <w:tabs>
          <w:tab w:val="num" w:pos="1296"/>
        </w:tabs>
        <w:ind w:left="1296" w:hanging="288"/>
      </w:pPr>
      <w:rPr>
        <w:rFonts w:hint="default"/>
      </w:rPr>
    </w:lvl>
    <w:lvl w:ilvl="7">
      <w:start w:val="1"/>
      <w:numFmt w:val="lowerLetter"/>
      <w:pStyle w:val="Titolo8"/>
      <w:lvlText w:val="%8."/>
      <w:lvlJc w:val="left"/>
      <w:pPr>
        <w:tabs>
          <w:tab w:val="num" w:pos="1440"/>
        </w:tabs>
        <w:ind w:left="1440" w:hanging="432"/>
      </w:pPr>
      <w:rPr>
        <w:rFonts w:hint="default"/>
      </w:rPr>
    </w:lvl>
    <w:lvl w:ilvl="8">
      <w:start w:val="1"/>
      <w:numFmt w:val="lowerRoman"/>
      <w:pStyle w:val="Titolo9"/>
      <w:lvlText w:val="%9."/>
      <w:lvlJc w:val="right"/>
      <w:pPr>
        <w:tabs>
          <w:tab w:val="num" w:pos="1584"/>
        </w:tabs>
        <w:ind w:left="1584" w:hanging="144"/>
      </w:pPr>
      <w:rPr>
        <w:rFonts w:hint="default"/>
      </w:rPr>
    </w:lvl>
  </w:abstractNum>
  <w:abstractNum w:abstractNumId="47" w15:restartNumberingAfterBreak="0">
    <w:nsid w:val="6D8C5405"/>
    <w:multiLevelType w:val="hybridMultilevel"/>
    <w:tmpl w:val="A046202A"/>
    <w:lvl w:ilvl="0" w:tplc="FB56BDFA">
      <w:start w:val="9"/>
      <w:numFmt w:val="upperLetter"/>
      <w:lvlText w:val="%1)"/>
      <w:lvlJc w:val="left"/>
      <w:pPr>
        <w:ind w:left="36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8" w15:restartNumberingAfterBreak="0">
    <w:nsid w:val="6FCE0D51"/>
    <w:multiLevelType w:val="hybridMultilevel"/>
    <w:tmpl w:val="06123568"/>
    <w:lvl w:ilvl="0" w:tplc="04100001">
      <w:start w:val="1"/>
      <w:numFmt w:val="bullet"/>
      <w:lvlText w:val=""/>
      <w:lvlJc w:val="left"/>
      <w:pPr>
        <w:ind w:left="1440" w:hanging="360"/>
      </w:pPr>
      <w:rPr>
        <w:rFonts w:ascii="Symbol" w:hAnsi="Symbol" w:hint="default"/>
      </w:rPr>
    </w:lvl>
    <w:lvl w:ilvl="1" w:tplc="04100003">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49" w15:restartNumberingAfterBreak="0">
    <w:nsid w:val="7069412A"/>
    <w:multiLevelType w:val="hybridMultilevel"/>
    <w:tmpl w:val="4AB0C974"/>
    <w:lvl w:ilvl="0" w:tplc="04100017">
      <w:start w:val="1"/>
      <w:numFmt w:val="lowerLetter"/>
      <w:lvlText w:val="%1)"/>
      <w:lvlJc w:val="left"/>
      <w:pPr>
        <w:tabs>
          <w:tab w:val="num" w:pos="1778"/>
        </w:tabs>
        <w:ind w:left="1778" w:hanging="360"/>
      </w:pPr>
    </w:lvl>
    <w:lvl w:ilvl="1" w:tplc="04100019" w:tentative="1">
      <w:start w:val="1"/>
      <w:numFmt w:val="lowerLetter"/>
      <w:lvlText w:val="%2."/>
      <w:lvlJc w:val="left"/>
      <w:pPr>
        <w:tabs>
          <w:tab w:val="num" w:pos="2498"/>
        </w:tabs>
        <w:ind w:left="2498" w:hanging="360"/>
      </w:pPr>
    </w:lvl>
    <w:lvl w:ilvl="2" w:tplc="0410001B" w:tentative="1">
      <w:start w:val="1"/>
      <w:numFmt w:val="lowerRoman"/>
      <w:lvlText w:val="%3."/>
      <w:lvlJc w:val="right"/>
      <w:pPr>
        <w:tabs>
          <w:tab w:val="num" w:pos="3218"/>
        </w:tabs>
        <w:ind w:left="3218" w:hanging="180"/>
      </w:pPr>
    </w:lvl>
    <w:lvl w:ilvl="3" w:tplc="0410000F" w:tentative="1">
      <w:start w:val="1"/>
      <w:numFmt w:val="decimal"/>
      <w:lvlText w:val="%4."/>
      <w:lvlJc w:val="left"/>
      <w:pPr>
        <w:tabs>
          <w:tab w:val="num" w:pos="3938"/>
        </w:tabs>
        <w:ind w:left="3938" w:hanging="360"/>
      </w:pPr>
    </w:lvl>
    <w:lvl w:ilvl="4" w:tplc="04100019" w:tentative="1">
      <w:start w:val="1"/>
      <w:numFmt w:val="lowerLetter"/>
      <w:lvlText w:val="%5."/>
      <w:lvlJc w:val="left"/>
      <w:pPr>
        <w:tabs>
          <w:tab w:val="num" w:pos="4658"/>
        </w:tabs>
        <w:ind w:left="4658" w:hanging="360"/>
      </w:pPr>
    </w:lvl>
    <w:lvl w:ilvl="5" w:tplc="0410001B" w:tentative="1">
      <w:start w:val="1"/>
      <w:numFmt w:val="lowerRoman"/>
      <w:lvlText w:val="%6."/>
      <w:lvlJc w:val="right"/>
      <w:pPr>
        <w:tabs>
          <w:tab w:val="num" w:pos="5378"/>
        </w:tabs>
        <w:ind w:left="5378" w:hanging="180"/>
      </w:pPr>
    </w:lvl>
    <w:lvl w:ilvl="6" w:tplc="0410000F" w:tentative="1">
      <w:start w:val="1"/>
      <w:numFmt w:val="decimal"/>
      <w:lvlText w:val="%7."/>
      <w:lvlJc w:val="left"/>
      <w:pPr>
        <w:tabs>
          <w:tab w:val="num" w:pos="6098"/>
        </w:tabs>
        <w:ind w:left="6098" w:hanging="360"/>
      </w:pPr>
    </w:lvl>
    <w:lvl w:ilvl="7" w:tplc="04100019" w:tentative="1">
      <w:start w:val="1"/>
      <w:numFmt w:val="lowerLetter"/>
      <w:lvlText w:val="%8."/>
      <w:lvlJc w:val="left"/>
      <w:pPr>
        <w:tabs>
          <w:tab w:val="num" w:pos="6818"/>
        </w:tabs>
        <w:ind w:left="6818" w:hanging="360"/>
      </w:pPr>
    </w:lvl>
    <w:lvl w:ilvl="8" w:tplc="0410001B" w:tentative="1">
      <w:start w:val="1"/>
      <w:numFmt w:val="lowerRoman"/>
      <w:lvlText w:val="%9."/>
      <w:lvlJc w:val="right"/>
      <w:pPr>
        <w:tabs>
          <w:tab w:val="num" w:pos="7538"/>
        </w:tabs>
        <w:ind w:left="7538" w:hanging="180"/>
      </w:pPr>
    </w:lvl>
  </w:abstractNum>
  <w:abstractNum w:abstractNumId="50" w15:restartNumberingAfterBreak="0">
    <w:nsid w:val="75AF03EB"/>
    <w:multiLevelType w:val="multilevel"/>
    <w:tmpl w:val="BBF43744"/>
    <w:lvl w:ilvl="0">
      <w:start w:val="1"/>
      <w:numFmt w:val="decimal"/>
      <w:lvlText w:val="%1."/>
      <w:lvlJc w:val="left"/>
      <w:pPr>
        <w:tabs>
          <w:tab w:val="num" w:pos="720"/>
        </w:tabs>
        <w:ind w:left="720" w:hanging="360"/>
      </w:pPr>
    </w:lvl>
    <w:lvl w:ilvl="1">
      <w:start w:val="2"/>
      <w:numFmt w:val="decimal"/>
      <w:isLgl/>
      <w:lvlText w:val="%1.%2"/>
      <w:lvlJc w:val="left"/>
      <w:pPr>
        <w:ind w:left="720" w:hanging="360"/>
      </w:pPr>
      <w:rPr>
        <w:rFonts w:hint="default"/>
        <w:color w:val="auto"/>
      </w:rPr>
    </w:lvl>
    <w:lvl w:ilvl="2">
      <w:start w:val="1"/>
      <w:numFmt w:val="decimal"/>
      <w:isLgl/>
      <w:lvlText w:val="%1.%2.%3"/>
      <w:lvlJc w:val="left"/>
      <w:pPr>
        <w:ind w:left="1080" w:hanging="720"/>
      </w:pPr>
      <w:rPr>
        <w:rFonts w:hint="default"/>
        <w:color w:val="0070C0"/>
      </w:rPr>
    </w:lvl>
    <w:lvl w:ilvl="3">
      <w:start w:val="1"/>
      <w:numFmt w:val="decimal"/>
      <w:isLgl/>
      <w:lvlText w:val="%1.%2.%3.%4"/>
      <w:lvlJc w:val="left"/>
      <w:pPr>
        <w:ind w:left="1080" w:hanging="720"/>
      </w:pPr>
      <w:rPr>
        <w:rFonts w:hint="default"/>
        <w:color w:val="0070C0"/>
      </w:rPr>
    </w:lvl>
    <w:lvl w:ilvl="4">
      <w:start w:val="1"/>
      <w:numFmt w:val="decimal"/>
      <w:isLgl/>
      <w:lvlText w:val="%1.%2.%3.%4.%5"/>
      <w:lvlJc w:val="left"/>
      <w:pPr>
        <w:ind w:left="1080" w:hanging="720"/>
      </w:pPr>
      <w:rPr>
        <w:rFonts w:hint="default"/>
        <w:color w:val="0070C0"/>
      </w:rPr>
    </w:lvl>
    <w:lvl w:ilvl="5">
      <w:start w:val="1"/>
      <w:numFmt w:val="decimal"/>
      <w:isLgl/>
      <w:lvlText w:val="%1.%2.%3.%4.%5.%6"/>
      <w:lvlJc w:val="left"/>
      <w:pPr>
        <w:ind w:left="1440" w:hanging="1080"/>
      </w:pPr>
      <w:rPr>
        <w:rFonts w:hint="default"/>
        <w:color w:val="0070C0"/>
      </w:rPr>
    </w:lvl>
    <w:lvl w:ilvl="6">
      <w:start w:val="1"/>
      <w:numFmt w:val="decimal"/>
      <w:isLgl/>
      <w:lvlText w:val="%1.%2.%3.%4.%5.%6.%7"/>
      <w:lvlJc w:val="left"/>
      <w:pPr>
        <w:ind w:left="1440" w:hanging="1080"/>
      </w:pPr>
      <w:rPr>
        <w:rFonts w:hint="default"/>
        <w:color w:val="0070C0"/>
      </w:rPr>
    </w:lvl>
    <w:lvl w:ilvl="7">
      <w:start w:val="1"/>
      <w:numFmt w:val="decimal"/>
      <w:isLgl/>
      <w:lvlText w:val="%1.%2.%3.%4.%5.%6.%7.%8"/>
      <w:lvlJc w:val="left"/>
      <w:pPr>
        <w:ind w:left="1800" w:hanging="1440"/>
      </w:pPr>
      <w:rPr>
        <w:rFonts w:hint="default"/>
        <w:color w:val="0070C0"/>
      </w:rPr>
    </w:lvl>
    <w:lvl w:ilvl="8">
      <w:start w:val="1"/>
      <w:numFmt w:val="decimal"/>
      <w:isLgl/>
      <w:lvlText w:val="%1.%2.%3.%4.%5.%6.%7.%8.%9"/>
      <w:lvlJc w:val="left"/>
      <w:pPr>
        <w:ind w:left="1800" w:hanging="1440"/>
      </w:pPr>
      <w:rPr>
        <w:rFonts w:hint="default"/>
        <w:color w:val="0070C0"/>
      </w:rPr>
    </w:lvl>
  </w:abstractNum>
  <w:abstractNum w:abstractNumId="51" w15:restartNumberingAfterBreak="0">
    <w:nsid w:val="78D31B84"/>
    <w:multiLevelType w:val="hybridMultilevel"/>
    <w:tmpl w:val="7FF8DF64"/>
    <w:lvl w:ilvl="0" w:tplc="67326848">
      <w:start w:val="1"/>
      <w:numFmt w:val="lowerLetter"/>
      <w:lvlText w:val="%1)"/>
      <w:lvlJc w:val="left"/>
      <w:pPr>
        <w:tabs>
          <w:tab w:val="num" w:pos="720"/>
        </w:tabs>
        <w:ind w:left="720" w:hanging="360"/>
      </w:pPr>
      <w:rPr>
        <w:strike w:val="0"/>
        <w:dstrike w:val="0"/>
        <w:color w:val="000000"/>
        <w:u w:val="none"/>
        <w:effect w:val="none"/>
      </w:r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52" w15:restartNumberingAfterBreak="0">
    <w:nsid w:val="7B7D38D9"/>
    <w:multiLevelType w:val="multilevel"/>
    <w:tmpl w:val="17C2DCBC"/>
    <w:lvl w:ilvl="0">
      <w:start w:val="1"/>
      <w:numFmt w:val="decimal"/>
      <w:lvlText w:val="%1"/>
      <w:lvlJc w:val="left"/>
      <w:pPr>
        <w:ind w:left="360" w:hanging="360"/>
      </w:pPr>
      <w:rPr>
        <w:rFonts w:hint="default"/>
        <w:u w:val="none"/>
      </w:rPr>
    </w:lvl>
    <w:lvl w:ilvl="1">
      <w:start w:val="1"/>
      <w:numFmt w:val="decimal"/>
      <w:lvlText w:val="%1.%2"/>
      <w:lvlJc w:val="left"/>
      <w:pPr>
        <w:ind w:left="1080" w:hanging="360"/>
      </w:pPr>
      <w:rPr>
        <w:rFonts w:hint="default"/>
        <w:u w:val="none"/>
      </w:rPr>
    </w:lvl>
    <w:lvl w:ilvl="2">
      <w:start w:val="1"/>
      <w:numFmt w:val="decimal"/>
      <w:lvlText w:val="%1.%2.%3"/>
      <w:lvlJc w:val="left"/>
      <w:pPr>
        <w:ind w:left="2160" w:hanging="720"/>
      </w:pPr>
      <w:rPr>
        <w:rFonts w:hint="default"/>
        <w:u w:val="none"/>
      </w:rPr>
    </w:lvl>
    <w:lvl w:ilvl="3">
      <w:start w:val="1"/>
      <w:numFmt w:val="decimal"/>
      <w:lvlText w:val="%1.%2.%3.%4"/>
      <w:lvlJc w:val="left"/>
      <w:pPr>
        <w:ind w:left="2880" w:hanging="720"/>
      </w:pPr>
      <w:rPr>
        <w:rFonts w:hint="default"/>
        <w:u w:val="none"/>
      </w:rPr>
    </w:lvl>
    <w:lvl w:ilvl="4">
      <w:start w:val="1"/>
      <w:numFmt w:val="decimal"/>
      <w:lvlText w:val="%1.%2.%3.%4.%5"/>
      <w:lvlJc w:val="left"/>
      <w:pPr>
        <w:ind w:left="3600" w:hanging="720"/>
      </w:pPr>
      <w:rPr>
        <w:rFonts w:hint="default"/>
        <w:u w:val="none"/>
      </w:rPr>
    </w:lvl>
    <w:lvl w:ilvl="5">
      <w:start w:val="1"/>
      <w:numFmt w:val="decimal"/>
      <w:lvlText w:val="%1.%2.%3.%4.%5.%6"/>
      <w:lvlJc w:val="left"/>
      <w:pPr>
        <w:ind w:left="4680" w:hanging="1080"/>
      </w:pPr>
      <w:rPr>
        <w:rFonts w:hint="default"/>
        <w:u w:val="none"/>
      </w:rPr>
    </w:lvl>
    <w:lvl w:ilvl="6">
      <w:start w:val="1"/>
      <w:numFmt w:val="decimal"/>
      <w:lvlText w:val="%1.%2.%3.%4.%5.%6.%7"/>
      <w:lvlJc w:val="left"/>
      <w:pPr>
        <w:ind w:left="5400" w:hanging="1080"/>
      </w:pPr>
      <w:rPr>
        <w:rFonts w:hint="default"/>
        <w:u w:val="none"/>
      </w:rPr>
    </w:lvl>
    <w:lvl w:ilvl="7">
      <w:start w:val="1"/>
      <w:numFmt w:val="decimal"/>
      <w:lvlText w:val="%1.%2.%3.%4.%5.%6.%7.%8"/>
      <w:lvlJc w:val="left"/>
      <w:pPr>
        <w:ind w:left="6480" w:hanging="1440"/>
      </w:pPr>
      <w:rPr>
        <w:rFonts w:hint="default"/>
        <w:u w:val="none"/>
      </w:rPr>
    </w:lvl>
    <w:lvl w:ilvl="8">
      <w:start w:val="1"/>
      <w:numFmt w:val="decimal"/>
      <w:lvlText w:val="%1.%2.%3.%4.%5.%6.%7.%8.%9"/>
      <w:lvlJc w:val="left"/>
      <w:pPr>
        <w:ind w:left="7200" w:hanging="1440"/>
      </w:pPr>
      <w:rPr>
        <w:rFonts w:hint="default"/>
        <w:u w:val="none"/>
      </w:rPr>
    </w:lvl>
  </w:abstractNum>
  <w:abstractNum w:abstractNumId="53" w15:restartNumberingAfterBreak="0">
    <w:nsid w:val="7F524473"/>
    <w:multiLevelType w:val="hybridMultilevel"/>
    <w:tmpl w:val="87B84750"/>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681590515">
    <w:abstractNumId w:val="50"/>
  </w:num>
  <w:num w:numId="2" w16cid:durableId="565188307">
    <w:abstractNumId w:val="42"/>
  </w:num>
  <w:num w:numId="3" w16cid:durableId="2015760508">
    <w:abstractNumId w:val="8"/>
  </w:num>
  <w:num w:numId="4" w16cid:durableId="1101029351">
    <w:abstractNumId w:val="31"/>
  </w:num>
  <w:num w:numId="5" w16cid:durableId="1493330192">
    <w:abstractNumId w:val="29"/>
  </w:num>
  <w:num w:numId="6" w16cid:durableId="2061051453">
    <w:abstractNumId w:val="27"/>
  </w:num>
  <w:num w:numId="7" w16cid:durableId="104085663">
    <w:abstractNumId w:val="49"/>
  </w:num>
  <w:num w:numId="8" w16cid:durableId="1273391627">
    <w:abstractNumId w:val="46"/>
  </w:num>
  <w:num w:numId="9" w16cid:durableId="681202684">
    <w:abstractNumId w:val="7"/>
  </w:num>
  <w:num w:numId="10" w16cid:durableId="2015723336">
    <w:abstractNumId w:val="45"/>
  </w:num>
  <w:num w:numId="11" w16cid:durableId="480119954">
    <w:abstractNumId w:val="3"/>
  </w:num>
  <w:num w:numId="12" w16cid:durableId="720444114">
    <w:abstractNumId w:val="32"/>
  </w:num>
  <w:num w:numId="13" w16cid:durableId="1422986917">
    <w:abstractNumId w:val="52"/>
  </w:num>
  <w:num w:numId="14" w16cid:durableId="1528176773">
    <w:abstractNumId w:val="40"/>
  </w:num>
  <w:num w:numId="15" w16cid:durableId="316107073">
    <w:abstractNumId w:val="6"/>
  </w:num>
  <w:num w:numId="16" w16cid:durableId="559874934">
    <w:abstractNumId w:val="33"/>
  </w:num>
  <w:num w:numId="17" w16cid:durableId="1219508995">
    <w:abstractNumId w:val="39"/>
  </w:num>
  <w:num w:numId="18" w16cid:durableId="1529761016">
    <w:abstractNumId w:val="5"/>
  </w:num>
  <w:num w:numId="19" w16cid:durableId="2040661174">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357270926">
    <w:abstractNumId w:val="9"/>
  </w:num>
  <w:num w:numId="21" w16cid:durableId="671295824">
    <w:abstractNumId w:val="25"/>
  </w:num>
  <w:num w:numId="22" w16cid:durableId="1171724439">
    <w:abstractNumId w:val="24"/>
  </w:num>
  <w:num w:numId="23" w16cid:durableId="770469069">
    <w:abstractNumId w:val="13"/>
  </w:num>
  <w:num w:numId="24" w16cid:durableId="127860787">
    <w:abstractNumId w:val="47"/>
  </w:num>
  <w:num w:numId="25" w16cid:durableId="1523130472">
    <w:abstractNumId w:val="26"/>
  </w:num>
  <w:num w:numId="26" w16cid:durableId="755394855">
    <w:abstractNumId w:val="10"/>
  </w:num>
  <w:num w:numId="27" w16cid:durableId="1211376779">
    <w:abstractNumId w:val="38"/>
  </w:num>
  <w:num w:numId="28" w16cid:durableId="2055419385">
    <w:abstractNumId w:val="19"/>
  </w:num>
  <w:num w:numId="29" w16cid:durableId="1601135437">
    <w:abstractNumId w:val="35"/>
  </w:num>
  <w:num w:numId="30" w16cid:durableId="559561338">
    <w:abstractNumId w:val="11"/>
  </w:num>
  <w:num w:numId="31" w16cid:durableId="1556818450">
    <w:abstractNumId w:val="12"/>
  </w:num>
  <w:num w:numId="32" w16cid:durableId="426006849">
    <w:abstractNumId w:val="22"/>
  </w:num>
  <w:num w:numId="33" w16cid:durableId="46537651">
    <w:abstractNumId w:val="18"/>
  </w:num>
  <w:num w:numId="34" w16cid:durableId="148983295">
    <w:abstractNumId w:val="23"/>
  </w:num>
  <w:num w:numId="35" w16cid:durableId="1459178193">
    <w:abstractNumId w:val="36"/>
  </w:num>
  <w:num w:numId="36" w16cid:durableId="2137406621">
    <w:abstractNumId w:val="17"/>
  </w:num>
  <w:num w:numId="37" w16cid:durableId="1627005246">
    <w:abstractNumId w:val="30"/>
  </w:num>
  <w:num w:numId="38" w16cid:durableId="88278465">
    <w:abstractNumId w:val="20"/>
  </w:num>
  <w:num w:numId="39" w16cid:durableId="1618485078">
    <w:abstractNumId w:val="28"/>
  </w:num>
  <w:num w:numId="40" w16cid:durableId="1497959424">
    <w:abstractNumId w:val="44"/>
  </w:num>
  <w:num w:numId="41" w16cid:durableId="1590504572">
    <w:abstractNumId w:val="37"/>
  </w:num>
  <w:num w:numId="42" w16cid:durableId="470250853">
    <w:abstractNumId w:val="16"/>
  </w:num>
  <w:num w:numId="43" w16cid:durableId="2006741553">
    <w:abstractNumId w:val="48"/>
  </w:num>
  <w:num w:numId="44" w16cid:durableId="2121878928">
    <w:abstractNumId w:val="43"/>
  </w:num>
  <w:num w:numId="45" w16cid:durableId="1252733999">
    <w:abstractNumId w:val="34"/>
  </w:num>
  <w:num w:numId="46" w16cid:durableId="98525801">
    <w:abstractNumId w:val="21"/>
  </w:num>
  <w:num w:numId="47" w16cid:durableId="741098216">
    <w:abstractNumId w:val="53"/>
  </w:num>
  <w:num w:numId="48" w16cid:durableId="2059088409">
    <w:abstractNumId w:val="41"/>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54D6"/>
    <w:rsid w:val="0000187D"/>
    <w:rsid w:val="00001AFD"/>
    <w:rsid w:val="000027D9"/>
    <w:rsid w:val="00003C73"/>
    <w:rsid w:val="0000433D"/>
    <w:rsid w:val="00005BA4"/>
    <w:rsid w:val="000100D2"/>
    <w:rsid w:val="0001669A"/>
    <w:rsid w:val="00016745"/>
    <w:rsid w:val="00020A9B"/>
    <w:rsid w:val="0002336A"/>
    <w:rsid w:val="00023373"/>
    <w:rsid w:val="000238C9"/>
    <w:rsid w:val="00025F9F"/>
    <w:rsid w:val="000260EB"/>
    <w:rsid w:val="000328DE"/>
    <w:rsid w:val="000360E1"/>
    <w:rsid w:val="000367E3"/>
    <w:rsid w:val="00042D8E"/>
    <w:rsid w:val="00042EBD"/>
    <w:rsid w:val="00047DD9"/>
    <w:rsid w:val="000518B7"/>
    <w:rsid w:val="000520B8"/>
    <w:rsid w:val="00052312"/>
    <w:rsid w:val="0005552C"/>
    <w:rsid w:val="00055C14"/>
    <w:rsid w:val="00055FEF"/>
    <w:rsid w:val="00056971"/>
    <w:rsid w:val="00057509"/>
    <w:rsid w:val="00057522"/>
    <w:rsid w:val="00062351"/>
    <w:rsid w:val="00064AF1"/>
    <w:rsid w:val="00066BEF"/>
    <w:rsid w:val="00067A50"/>
    <w:rsid w:val="00067EBD"/>
    <w:rsid w:val="00070388"/>
    <w:rsid w:val="00070C66"/>
    <w:rsid w:val="00071318"/>
    <w:rsid w:val="00071D00"/>
    <w:rsid w:val="0007613C"/>
    <w:rsid w:val="00076866"/>
    <w:rsid w:val="00077160"/>
    <w:rsid w:val="00082214"/>
    <w:rsid w:val="000839F4"/>
    <w:rsid w:val="000849C9"/>
    <w:rsid w:val="00084DDD"/>
    <w:rsid w:val="0008530D"/>
    <w:rsid w:val="00090EDF"/>
    <w:rsid w:val="000910A2"/>
    <w:rsid w:val="00091497"/>
    <w:rsid w:val="00092420"/>
    <w:rsid w:val="00092868"/>
    <w:rsid w:val="00092BF1"/>
    <w:rsid w:val="00095B6F"/>
    <w:rsid w:val="00096FFD"/>
    <w:rsid w:val="000A6414"/>
    <w:rsid w:val="000A7BC8"/>
    <w:rsid w:val="000B0CDC"/>
    <w:rsid w:val="000B4FEC"/>
    <w:rsid w:val="000B6310"/>
    <w:rsid w:val="000B66E8"/>
    <w:rsid w:val="000B689F"/>
    <w:rsid w:val="000B7BEA"/>
    <w:rsid w:val="000B7F35"/>
    <w:rsid w:val="000C065F"/>
    <w:rsid w:val="000C1324"/>
    <w:rsid w:val="000C153E"/>
    <w:rsid w:val="000C3AB1"/>
    <w:rsid w:val="000C4321"/>
    <w:rsid w:val="000C6C0F"/>
    <w:rsid w:val="000C7B34"/>
    <w:rsid w:val="000D2AD2"/>
    <w:rsid w:val="000D4B49"/>
    <w:rsid w:val="000D6139"/>
    <w:rsid w:val="000D6A87"/>
    <w:rsid w:val="000E0C34"/>
    <w:rsid w:val="000E11C9"/>
    <w:rsid w:val="000E189D"/>
    <w:rsid w:val="000E40FA"/>
    <w:rsid w:val="000E47E8"/>
    <w:rsid w:val="000E5709"/>
    <w:rsid w:val="000E607A"/>
    <w:rsid w:val="000E6957"/>
    <w:rsid w:val="000F1E25"/>
    <w:rsid w:val="000F31A5"/>
    <w:rsid w:val="000F4670"/>
    <w:rsid w:val="000F57D9"/>
    <w:rsid w:val="000F6EC9"/>
    <w:rsid w:val="0010113D"/>
    <w:rsid w:val="001026D7"/>
    <w:rsid w:val="00103B26"/>
    <w:rsid w:val="00104AA2"/>
    <w:rsid w:val="00104D3D"/>
    <w:rsid w:val="00105BC9"/>
    <w:rsid w:val="00106158"/>
    <w:rsid w:val="0010670D"/>
    <w:rsid w:val="00107285"/>
    <w:rsid w:val="00107393"/>
    <w:rsid w:val="001105E3"/>
    <w:rsid w:val="00110EF9"/>
    <w:rsid w:val="001113B7"/>
    <w:rsid w:val="00113E50"/>
    <w:rsid w:val="0011403B"/>
    <w:rsid w:val="001142DB"/>
    <w:rsid w:val="001147F8"/>
    <w:rsid w:val="00115377"/>
    <w:rsid w:val="00116755"/>
    <w:rsid w:val="00121256"/>
    <w:rsid w:val="001213F4"/>
    <w:rsid w:val="001228F6"/>
    <w:rsid w:val="00122E85"/>
    <w:rsid w:val="0012343D"/>
    <w:rsid w:val="00124C0D"/>
    <w:rsid w:val="00126204"/>
    <w:rsid w:val="00126E16"/>
    <w:rsid w:val="0012709B"/>
    <w:rsid w:val="00131E75"/>
    <w:rsid w:val="00133556"/>
    <w:rsid w:val="00136A9D"/>
    <w:rsid w:val="00136C44"/>
    <w:rsid w:val="00136D06"/>
    <w:rsid w:val="00137928"/>
    <w:rsid w:val="0014045A"/>
    <w:rsid w:val="00141377"/>
    <w:rsid w:val="001444B7"/>
    <w:rsid w:val="001445ED"/>
    <w:rsid w:val="001518F1"/>
    <w:rsid w:val="00151B71"/>
    <w:rsid w:val="00154FB3"/>
    <w:rsid w:val="00155ABA"/>
    <w:rsid w:val="00156208"/>
    <w:rsid w:val="00157610"/>
    <w:rsid w:val="00157BF4"/>
    <w:rsid w:val="00162258"/>
    <w:rsid w:val="00166C5F"/>
    <w:rsid w:val="00167521"/>
    <w:rsid w:val="00170B66"/>
    <w:rsid w:val="00170F08"/>
    <w:rsid w:val="00175FF0"/>
    <w:rsid w:val="00176127"/>
    <w:rsid w:val="00176458"/>
    <w:rsid w:val="0017766D"/>
    <w:rsid w:val="001804D4"/>
    <w:rsid w:val="001844DA"/>
    <w:rsid w:val="00184AE4"/>
    <w:rsid w:val="00185B83"/>
    <w:rsid w:val="00187AB5"/>
    <w:rsid w:val="00191D24"/>
    <w:rsid w:val="00191DE5"/>
    <w:rsid w:val="0019241B"/>
    <w:rsid w:val="00193D4E"/>
    <w:rsid w:val="00194052"/>
    <w:rsid w:val="00194D22"/>
    <w:rsid w:val="0019563F"/>
    <w:rsid w:val="00197ABA"/>
    <w:rsid w:val="001A08E9"/>
    <w:rsid w:val="001A29C6"/>
    <w:rsid w:val="001A42DC"/>
    <w:rsid w:val="001A513F"/>
    <w:rsid w:val="001A5980"/>
    <w:rsid w:val="001A7391"/>
    <w:rsid w:val="001B091C"/>
    <w:rsid w:val="001B0F92"/>
    <w:rsid w:val="001B2A03"/>
    <w:rsid w:val="001B562B"/>
    <w:rsid w:val="001B6F8A"/>
    <w:rsid w:val="001C0F93"/>
    <w:rsid w:val="001C34E9"/>
    <w:rsid w:val="001C4940"/>
    <w:rsid w:val="001C67B4"/>
    <w:rsid w:val="001C6D24"/>
    <w:rsid w:val="001D0A20"/>
    <w:rsid w:val="001D1739"/>
    <w:rsid w:val="001D194E"/>
    <w:rsid w:val="001D358A"/>
    <w:rsid w:val="001D753D"/>
    <w:rsid w:val="001E0CF1"/>
    <w:rsid w:val="001E2879"/>
    <w:rsid w:val="001E3359"/>
    <w:rsid w:val="001E6CD9"/>
    <w:rsid w:val="001F0019"/>
    <w:rsid w:val="001F3EF9"/>
    <w:rsid w:val="001F5828"/>
    <w:rsid w:val="001F5D22"/>
    <w:rsid w:val="00202C99"/>
    <w:rsid w:val="00203464"/>
    <w:rsid w:val="002101C6"/>
    <w:rsid w:val="002118A3"/>
    <w:rsid w:val="002119FE"/>
    <w:rsid w:val="002120C2"/>
    <w:rsid w:val="002149D3"/>
    <w:rsid w:val="002154E7"/>
    <w:rsid w:val="0021653E"/>
    <w:rsid w:val="00217A18"/>
    <w:rsid w:val="002228D2"/>
    <w:rsid w:val="00223011"/>
    <w:rsid w:val="002258E9"/>
    <w:rsid w:val="00226106"/>
    <w:rsid w:val="00227D17"/>
    <w:rsid w:val="00231CEA"/>
    <w:rsid w:val="00233753"/>
    <w:rsid w:val="00234046"/>
    <w:rsid w:val="00234856"/>
    <w:rsid w:val="00241C68"/>
    <w:rsid w:val="002436AD"/>
    <w:rsid w:val="002447B7"/>
    <w:rsid w:val="0024506E"/>
    <w:rsid w:val="002507EC"/>
    <w:rsid w:val="0025170E"/>
    <w:rsid w:val="00251A40"/>
    <w:rsid w:val="00253A13"/>
    <w:rsid w:val="00253F5C"/>
    <w:rsid w:val="00256E51"/>
    <w:rsid w:val="00257312"/>
    <w:rsid w:val="00257DD8"/>
    <w:rsid w:val="0026307D"/>
    <w:rsid w:val="00263C2C"/>
    <w:rsid w:val="00263C4B"/>
    <w:rsid w:val="00264EFC"/>
    <w:rsid w:val="00265370"/>
    <w:rsid w:val="002666A4"/>
    <w:rsid w:val="00271814"/>
    <w:rsid w:val="00271EE3"/>
    <w:rsid w:val="002737BD"/>
    <w:rsid w:val="00275004"/>
    <w:rsid w:val="00275B26"/>
    <w:rsid w:val="00276954"/>
    <w:rsid w:val="00280068"/>
    <w:rsid w:val="00283B1A"/>
    <w:rsid w:val="00284B0F"/>
    <w:rsid w:val="002851F2"/>
    <w:rsid w:val="002863B4"/>
    <w:rsid w:val="00291F84"/>
    <w:rsid w:val="00293EA1"/>
    <w:rsid w:val="0029421B"/>
    <w:rsid w:val="002A1362"/>
    <w:rsid w:val="002A1D57"/>
    <w:rsid w:val="002A26B5"/>
    <w:rsid w:val="002A4CF7"/>
    <w:rsid w:val="002A6287"/>
    <w:rsid w:val="002A770F"/>
    <w:rsid w:val="002A7CFB"/>
    <w:rsid w:val="002B0F2C"/>
    <w:rsid w:val="002B44D8"/>
    <w:rsid w:val="002B5672"/>
    <w:rsid w:val="002C218A"/>
    <w:rsid w:val="002C331C"/>
    <w:rsid w:val="002C4416"/>
    <w:rsid w:val="002C4541"/>
    <w:rsid w:val="002C5180"/>
    <w:rsid w:val="002C549A"/>
    <w:rsid w:val="002C6197"/>
    <w:rsid w:val="002C7F06"/>
    <w:rsid w:val="002D052F"/>
    <w:rsid w:val="002D1490"/>
    <w:rsid w:val="002D23EB"/>
    <w:rsid w:val="002D2D9C"/>
    <w:rsid w:val="002D2E3F"/>
    <w:rsid w:val="002D31C3"/>
    <w:rsid w:val="002D44FB"/>
    <w:rsid w:val="002D4AC1"/>
    <w:rsid w:val="002D4DEF"/>
    <w:rsid w:val="002D6BFD"/>
    <w:rsid w:val="002E0666"/>
    <w:rsid w:val="002E11B0"/>
    <w:rsid w:val="002E1369"/>
    <w:rsid w:val="002E22E4"/>
    <w:rsid w:val="002E2EA3"/>
    <w:rsid w:val="002E3C48"/>
    <w:rsid w:val="002E4BC2"/>
    <w:rsid w:val="002E587B"/>
    <w:rsid w:val="002F3BCF"/>
    <w:rsid w:val="002F40E9"/>
    <w:rsid w:val="002F5225"/>
    <w:rsid w:val="002F5D1C"/>
    <w:rsid w:val="002F690B"/>
    <w:rsid w:val="002F70B8"/>
    <w:rsid w:val="002F7766"/>
    <w:rsid w:val="002F7C98"/>
    <w:rsid w:val="00301964"/>
    <w:rsid w:val="00302FBA"/>
    <w:rsid w:val="00306922"/>
    <w:rsid w:val="00307FDE"/>
    <w:rsid w:val="00310700"/>
    <w:rsid w:val="00312B8B"/>
    <w:rsid w:val="0031367D"/>
    <w:rsid w:val="003137E9"/>
    <w:rsid w:val="00316119"/>
    <w:rsid w:val="00320670"/>
    <w:rsid w:val="00320E3D"/>
    <w:rsid w:val="00321193"/>
    <w:rsid w:val="003212FB"/>
    <w:rsid w:val="00321BAA"/>
    <w:rsid w:val="00322EFC"/>
    <w:rsid w:val="0032622F"/>
    <w:rsid w:val="00334394"/>
    <w:rsid w:val="00334404"/>
    <w:rsid w:val="00340F42"/>
    <w:rsid w:val="00342283"/>
    <w:rsid w:val="0035109C"/>
    <w:rsid w:val="00351AFE"/>
    <w:rsid w:val="003520A7"/>
    <w:rsid w:val="003537DD"/>
    <w:rsid w:val="00353832"/>
    <w:rsid w:val="003543FF"/>
    <w:rsid w:val="0035710F"/>
    <w:rsid w:val="00357544"/>
    <w:rsid w:val="00360278"/>
    <w:rsid w:val="003606A7"/>
    <w:rsid w:val="0036074F"/>
    <w:rsid w:val="00361715"/>
    <w:rsid w:val="00365236"/>
    <w:rsid w:val="003658B6"/>
    <w:rsid w:val="00366B0B"/>
    <w:rsid w:val="003679DA"/>
    <w:rsid w:val="0037177C"/>
    <w:rsid w:val="00371B2C"/>
    <w:rsid w:val="00371C34"/>
    <w:rsid w:val="00374ADD"/>
    <w:rsid w:val="00374FBB"/>
    <w:rsid w:val="00375A83"/>
    <w:rsid w:val="003777EA"/>
    <w:rsid w:val="00380540"/>
    <w:rsid w:val="003808FA"/>
    <w:rsid w:val="00382ECE"/>
    <w:rsid w:val="003842AC"/>
    <w:rsid w:val="0038466B"/>
    <w:rsid w:val="003846FA"/>
    <w:rsid w:val="00385B29"/>
    <w:rsid w:val="00387132"/>
    <w:rsid w:val="003938C1"/>
    <w:rsid w:val="00397CC2"/>
    <w:rsid w:val="003A0C2E"/>
    <w:rsid w:val="003A0E96"/>
    <w:rsid w:val="003A0FFB"/>
    <w:rsid w:val="003A1499"/>
    <w:rsid w:val="003A1AA4"/>
    <w:rsid w:val="003A3A32"/>
    <w:rsid w:val="003A3FB3"/>
    <w:rsid w:val="003A4F85"/>
    <w:rsid w:val="003A597A"/>
    <w:rsid w:val="003A5E6F"/>
    <w:rsid w:val="003A688C"/>
    <w:rsid w:val="003A6D29"/>
    <w:rsid w:val="003A6E18"/>
    <w:rsid w:val="003A7B8A"/>
    <w:rsid w:val="003B1DBB"/>
    <w:rsid w:val="003B379C"/>
    <w:rsid w:val="003B3E42"/>
    <w:rsid w:val="003C287B"/>
    <w:rsid w:val="003C3C3F"/>
    <w:rsid w:val="003C4919"/>
    <w:rsid w:val="003C7C77"/>
    <w:rsid w:val="003C7CBF"/>
    <w:rsid w:val="003D18DB"/>
    <w:rsid w:val="003D430D"/>
    <w:rsid w:val="003D4356"/>
    <w:rsid w:val="003D6058"/>
    <w:rsid w:val="003D7819"/>
    <w:rsid w:val="003E25BD"/>
    <w:rsid w:val="003E2B35"/>
    <w:rsid w:val="003E421E"/>
    <w:rsid w:val="003E6766"/>
    <w:rsid w:val="003E6B88"/>
    <w:rsid w:val="003E799A"/>
    <w:rsid w:val="003F0750"/>
    <w:rsid w:val="003F27D6"/>
    <w:rsid w:val="003F563C"/>
    <w:rsid w:val="003F5EB2"/>
    <w:rsid w:val="003F770B"/>
    <w:rsid w:val="00400B3E"/>
    <w:rsid w:val="00401646"/>
    <w:rsid w:val="00402631"/>
    <w:rsid w:val="00402DA5"/>
    <w:rsid w:val="00404546"/>
    <w:rsid w:val="0041001A"/>
    <w:rsid w:val="00410CA3"/>
    <w:rsid w:val="0041114D"/>
    <w:rsid w:val="00414327"/>
    <w:rsid w:val="00416915"/>
    <w:rsid w:val="004200F0"/>
    <w:rsid w:val="00421588"/>
    <w:rsid w:val="00421B3C"/>
    <w:rsid w:val="0042201D"/>
    <w:rsid w:val="00423C02"/>
    <w:rsid w:val="00424168"/>
    <w:rsid w:val="00426DB8"/>
    <w:rsid w:val="00430809"/>
    <w:rsid w:val="0043144B"/>
    <w:rsid w:val="004357F5"/>
    <w:rsid w:val="00435954"/>
    <w:rsid w:val="0043630E"/>
    <w:rsid w:val="004369F2"/>
    <w:rsid w:val="004430D3"/>
    <w:rsid w:val="00444687"/>
    <w:rsid w:val="00445769"/>
    <w:rsid w:val="00445D20"/>
    <w:rsid w:val="00447488"/>
    <w:rsid w:val="004530AF"/>
    <w:rsid w:val="00455463"/>
    <w:rsid w:val="00455A39"/>
    <w:rsid w:val="00455F9F"/>
    <w:rsid w:val="00456DED"/>
    <w:rsid w:val="004601E4"/>
    <w:rsid w:val="00460679"/>
    <w:rsid w:val="00460D24"/>
    <w:rsid w:val="00460E15"/>
    <w:rsid w:val="0046154B"/>
    <w:rsid w:val="004621FD"/>
    <w:rsid w:val="00462878"/>
    <w:rsid w:val="00465FB1"/>
    <w:rsid w:val="004716B8"/>
    <w:rsid w:val="004730A1"/>
    <w:rsid w:val="00473B0D"/>
    <w:rsid w:val="0047641E"/>
    <w:rsid w:val="004766FD"/>
    <w:rsid w:val="004768EC"/>
    <w:rsid w:val="00476FE7"/>
    <w:rsid w:val="0047744C"/>
    <w:rsid w:val="004812F6"/>
    <w:rsid w:val="00483D3E"/>
    <w:rsid w:val="00486870"/>
    <w:rsid w:val="00490E54"/>
    <w:rsid w:val="004910AB"/>
    <w:rsid w:val="00492569"/>
    <w:rsid w:val="004925F1"/>
    <w:rsid w:val="004958F9"/>
    <w:rsid w:val="00497190"/>
    <w:rsid w:val="00497438"/>
    <w:rsid w:val="004A0658"/>
    <w:rsid w:val="004A1218"/>
    <w:rsid w:val="004A1DD2"/>
    <w:rsid w:val="004A2502"/>
    <w:rsid w:val="004A360F"/>
    <w:rsid w:val="004A388B"/>
    <w:rsid w:val="004A3A40"/>
    <w:rsid w:val="004B4D3E"/>
    <w:rsid w:val="004B73B5"/>
    <w:rsid w:val="004C0053"/>
    <w:rsid w:val="004C0189"/>
    <w:rsid w:val="004C0ECA"/>
    <w:rsid w:val="004C1C50"/>
    <w:rsid w:val="004C1E37"/>
    <w:rsid w:val="004C2E81"/>
    <w:rsid w:val="004C3257"/>
    <w:rsid w:val="004C3305"/>
    <w:rsid w:val="004C335B"/>
    <w:rsid w:val="004D05A1"/>
    <w:rsid w:val="004D0BA2"/>
    <w:rsid w:val="004D1647"/>
    <w:rsid w:val="004D1A53"/>
    <w:rsid w:val="004D4397"/>
    <w:rsid w:val="004D4E07"/>
    <w:rsid w:val="004E2AF7"/>
    <w:rsid w:val="004E6565"/>
    <w:rsid w:val="004F093D"/>
    <w:rsid w:val="004F1569"/>
    <w:rsid w:val="004F4193"/>
    <w:rsid w:val="004F47EC"/>
    <w:rsid w:val="004F5F62"/>
    <w:rsid w:val="005008FF"/>
    <w:rsid w:val="00500CC2"/>
    <w:rsid w:val="00501153"/>
    <w:rsid w:val="005025F0"/>
    <w:rsid w:val="0050794A"/>
    <w:rsid w:val="00507D78"/>
    <w:rsid w:val="00507D7F"/>
    <w:rsid w:val="005135D7"/>
    <w:rsid w:val="00516578"/>
    <w:rsid w:val="00521D25"/>
    <w:rsid w:val="00522030"/>
    <w:rsid w:val="00522536"/>
    <w:rsid w:val="00523F92"/>
    <w:rsid w:val="005242E8"/>
    <w:rsid w:val="00524F96"/>
    <w:rsid w:val="00527DAF"/>
    <w:rsid w:val="00531740"/>
    <w:rsid w:val="00531A3B"/>
    <w:rsid w:val="00531AC0"/>
    <w:rsid w:val="00532019"/>
    <w:rsid w:val="0053259A"/>
    <w:rsid w:val="005373F7"/>
    <w:rsid w:val="005420DA"/>
    <w:rsid w:val="00545C60"/>
    <w:rsid w:val="00545CC7"/>
    <w:rsid w:val="00547BF1"/>
    <w:rsid w:val="005505A1"/>
    <w:rsid w:val="0055067C"/>
    <w:rsid w:val="00550EA5"/>
    <w:rsid w:val="0056076E"/>
    <w:rsid w:val="005630E3"/>
    <w:rsid w:val="00563672"/>
    <w:rsid w:val="0056550B"/>
    <w:rsid w:val="005669A5"/>
    <w:rsid w:val="00570651"/>
    <w:rsid w:val="00571C24"/>
    <w:rsid w:val="005723E6"/>
    <w:rsid w:val="0057405A"/>
    <w:rsid w:val="00574467"/>
    <w:rsid w:val="00575B0E"/>
    <w:rsid w:val="00576B24"/>
    <w:rsid w:val="00576BC6"/>
    <w:rsid w:val="005805F8"/>
    <w:rsid w:val="00581791"/>
    <w:rsid w:val="00583153"/>
    <w:rsid w:val="0058328B"/>
    <w:rsid w:val="005855F6"/>
    <w:rsid w:val="0058652E"/>
    <w:rsid w:val="005918E2"/>
    <w:rsid w:val="005976A1"/>
    <w:rsid w:val="00597D1C"/>
    <w:rsid w:val="005A12D0"/>
    <w:rsid w:val="005A259C"/>
    <w:rsid w:val="005A287B"/>
    <w:rsid w:val="005A39BE"/>
    <w:rsid w:val="005A5FBE"/>
    <w:rsid w:val="005B1A61"/>
    <w:rsid w:val="005B1C74"/>
    <w:rsid w:val="005B4576"/>
    <w:rsid w:val="005B4657"/>
    <w:rsid w:val="005B47AB"/>
    <w:rsid w:val="005B4AEC"/>
    <w:rsid w:val="005C0108"/>
    <w:rsid w:val="005C0BF2"/>
    <w:rsid w:val="005C386A"/>
    <w:rsid w:val="005C7C49"/>
    <w:rsid w:val="005D49A5"/>
    <w:rsid w:val="005D4B9F"/>
    <w:rsid w:val="005D695E"/>
    <w:rsid w:val="005D6999"/>
    <w:rsid w:val="005E0ED7"/>
    <w:rsid w:val="005E2169"/>
    <w:rsid w:val="005E276E"/>
    <w:rsid w:val="005E319F"/>
    <w:rsid w:val="005E6BF4"/>
    <w:rsid w:val="005F477C"/>
    <w:rsid w:val="005F5533"/>
    <w:rsid w:val="00601923"/>
    <w:rsid w:val="00604F73"/>
    <w:rsid w:val="00606C29"/>
    <w:rsid w:val="006074D1"/>
    <w:rsid w:val="0061061C"/>
    <w:rsid w:val="0061072F"/>
    <w:rsid w:val="006153A3"/>
    <w:rsid w:val="00616679"/>
    <w:rsid w:val="00616888"/>
    <w:rsid w:val="006215AE"/>
    <w:rsid w:val="00626E35"/>
    <w:rsid w:val="00627548"/>
    <w:rsid w:val="00627939"/>
    <w:rsid w:val="0063463F"/>
    <w:rsid w:val="006352C3"/>
    <w:rsid w:val="00635EA1"/>
    <w:rsid w:val="00636923"/>
    <w:rsid w:val="00640041"/>
    <w:rsid w:val="006400D8"/>
    <w:rsid w:val="006433F6"/>
    <w:rsid w:val="0064342D"/>
    <w:rsid w:val="00645B1E"/>
    <w:rsid w:val="00645B24"/>
    <w:rsid w:val="006461AB"/>
    <w:rsid w:val="006468D8"/>
    <w:rsid w:val="00651786"/>
    <w:rsid w:val="00655BFB"/>
    <w:rsid w:val="0065608F"/>
    <w:rsid w:val="0066205F"/>
    <w:rsid w:val="006640C5"/>
    <w:rsid w:val="0067067F"/>
    <w:rsid w:val="006719EA"/>
    <w:rsid w:val="00673936"/>
    <w:rsid w:val="0068175C"/>
    <w:rsid w:val="0068180B"/>
    <w:rsid w:val="00682049"/>
    <w:rsid w:val="006822E2"/>
    <w:rsid w:val="00682DC4"/>
    <w:rsid w:val="00683379"/>
    <w:rsid w:val="00684054"/>
    <w:rsid w:val="006847E7"/>
    <w:rsid w:val="006851C4"/>
    <w:rsid w:val="00685D60"/>
    <w:rsid w:val="006861D1"/>
    <w:rsid w:val="006863ED"/>
    <w:rsid w:val="00686B7D"/>
    <w:rsid w:val="00690D6D"/>
    <w:rsid w:val="006919EE"/>
    <w:rsid w:val="0069796A"/>
    <w:rsid w:val="006A3672"/>
    <w:rsid w:val="006A3784"/>
    <w:rsid w:val="006A4443"/>
    <w:rsid w:val="006A44AC"/>
    <w:rsid w:val="006A4847"/>
    <w:rsid w:val="006A4A80"/>
    <w:rsid w:val="006B0AB3"/>
    <w:rsid w:val="006B1CB1"/>
    <w:rsid w:val="006B37B4"/>
    <w:rsid w:val="006B7517"/>
    <w:rsid w:val="006B770B"/>
    <w:rsid w:val="006C043B"/>
    <w:rsid w:val="006C309E"/>
    <w:rsid w:val="006C35C8"/>
    <w:rsid w:val="006C3CC3"/>
    <w:rsid w:val="006C4BCA"/>
    <w:rsid w:val="006C658B"/>
    <w:rsid w:val="006C6674"/>
    <w:rsid w:val="006C6E42"/>
    <w:rsid w:val="006C6E5F"/>
    <w:rsid w:val="006D1701"/>
    <w:rsid w:val="006D333F"/>
    <w:rsid w:val="006D35D4"/>
    <w:rsid w:val="006D5B67"/>
    <w:rsid w:val="006D7DB8"/>
    <w:rsid w:val="006E1D6A"/>
    <w:rsid w:val="006E438A"/>
    <w:rsid w:val="006E480B"/>
    <w:rsid w:val="006F1C7D"/>
    <w:rsid w:val="006F2D5F"/>
    <w:rsid w:val="006F2ED7"/>
    <w:rsid w:val="006F3A39"/>
    <w:rsid w:val="006F66C9"/>
    <w:rsid w:val="006F6B91"/>
    <w:rsid w:val="006F6EDD"/>
    <w:rsid w:val="006F742B"/>
    <w:rsid w:val="00700170"/>
    <w:rsid w:val="0070023C"/>
    <w:rsid w:val="0070126D"/>
    <w:rsid w:val="00703912"/>
    <w:rsid w:val="0070460B"/>
    <w:rsid w:val="0070576A"/>
    <w:rsid w:val="00705961"/>
    <w:rsid w:val="00706498"/>
    <w:rsid w:val="007065C3"/>
    <w:rsid w:val="007067A8"/>
    <w:rsid w:val="007070FB"/>
    <w:rsid w:val="00707248"/>
    <w:rsid w:val="00711277"/>
    <w:rsid w:val="00711ECF"/>
    <w:rsid w:val="007126FA"/>
    <w:rsid w:val="00712E3B"/>
    <w:rsid w:val="00713506"/>
    <w:rsid w:val="00714BB2"/>
    <w:rsid w:val="00715631"/>
    <w:rsid w:val="00720ECB"/>
    <w:rsid w:val="007266AF"/>
    <w:rsid w:val="0072732B"/>
    <w:rsid w:val="007305A3"/>
    <w:rsid w:val="0073318D"/>
    <w:rsid w:val="00740D8B"/>
    <w:rsid w:val="0074374D"/>
    <w:rsid w:val="00744CAC"/>
    <w:rsid w:val="00745F5E"/>
    <w:rsid w:val="00752027"/>
    <w:rsid w:val="00752EC9"/>
    <w:rsid w:val="00752F0B"/>
    <w:rsid w:val="00754AC4"/>
    <w:rsid w:val="007558B5"/>
    <w:rsid w:val="00757731"/>
    <w:rsid w:val="007600A3"/>
    <w:rsid w:val="00760BB0"/>
    <w:rsid w:val="007623E4"/>
    <w:rsid w:val="00764651"/>
    <w:rsid w:val="007679DC"/>
    <w:rsid w:val="00773EF0"/>
    <w:rsid w:val="007746BC"/>
    <w:rsid w:val="00775BF4"/>
    <w:rsid w:val="00777BCE"/>
    <w:rsid w:val="0078061E"/>
    <w:rsid w:val="00780812"/>
    <w:rsid w:val="00780C7F"/>
    <w:rsid w:val="00782903"/>
    <w:rsid w:val="007857DB"/>
    <w:rsid w:val="0078611F"/>
    <w:rsid w:val="0078682F"/>
    <w:rsid w:val="007878C2"/>
    <w:rsid w:val="007936E2"/>
    <w:rsid w:val="00793FBC"/>
    <w:rsid w:val="00794393"/>
    <w:rsid w:val="00796C94"/>
    <w:rsid w:val="007972AB"/>
    <w:rsid w:val="007A32DF"/>
    <w:rsid w:val="007A5CA4"/>
    <w:rsid w:val="007A75EA"/>
    <w:rsid w:val="007B0378"/>
    <w:rsid w:val="007B0F06"/>
    <w:rsid w:val="007B18EF"/>
    <w:rsid w:val="007B28D2"/>
    <w:rsid w:val="007B3DC9"/>
    <w:rsid w:val="007B49AE"/>
    <w:rsid w:val="007B6122"/>
    <w:rsid w:val="007C0C6D"/>
    <w:rsid w:val="007C225F"/>
    <w:rsid w:val="007C3D99"/>
    <w:rsid w:val="007C4199"/>
    <w:rsid w:val="007C5864"/>
    <w:rsid w:val="007C6C88"/>
    <w:rsid w:val="007C737C"/>
    <w:rsid w:val="007D0988"/>
    <w:rsid w:val="007D12D9"/>
    <w:rsid w:val="007D17F5"/>
    <w:rsid w:val="007D1FFA"/>
    <w:rsid w:val="007D3092"/>
    <w:rsid w:val="007D5D5E"/>
    <w:rsid w:val="007E02CA"/>
    <w:rsid w:val="007E1739"/>
    <w:rsid w:val="007E41EE"/>
    <w:rsid w:val="007E4640"/>
    <w:rsid w:val="007E5057"/>
    <w:rsid w:val="007E57DB"/>
    <w:rsid w:val="007E6080"/>
    <w:rsid w:val="007E633C"/>
    <w:rsid w:val="007E7F1C"/>
    <w:rsid w:val="007F1D21"/>
    <w:rsid w:val="007F4EEB"/>
    <w:rsid w:val="007F53EC"/>
    <w:rsid w:val="008020D0"/>
    <w:rsid w:val="00802866"/>
    <w:rsid w:val="008034FD"/>
    <w:rsid w:val="008038DE"/>
    <w:rsid w:val="00804395"/>
    <w:rsid w:val="00805EE6"/>
    <w:rsid w:val="0080620E"/>
    <w:rsid w:val="0080669E"/>
    <w:rsid w:val="00807E40"/>
    <w:rsid w:val="00810D25"/>
    <w:rsid w:val="0081329F"/>
    <w:rsid w:val="00813D72"/>
    <w:rsid w:val="008142BE"/>
    <w:rsid w:val="00815D7D"/>
    <w:rsid w:val="00816BCC"/>
    <w:rsid w:val="00817E97"/>
    <w:rsid w:val="0082160F"/>
    <w:rsid w:val="0082199E"/>
    <w:rsid w:val="00823E66"/>
    <w:rsid w:val="008258FF"/>
    <w:rsid w:val="008266F2"/>
    <w:rsid w:val="00830210"/>
    <w:rsid w:val="00831236"/>
    <w:rsid w:val="00833964"/>
    <w:rsid w:val="00835153"/>
    <w:rsid w:val="00835770"/>
    <w:rsid w:val="00841DE5"/>
    <w:rsid w:val="00843E42"/>
    <w:rsid w:val="008507BC"/>
    <w:rsid w:val="008508D9"/>
    <w:rsid w:val="008530BD"/>
    <w:rsid w:val="00857B29"/>
    <w:rsid w:val="00857CD3"/>
    <w:rsid w:val="0086023C"/>
    <w:rsid w:val="00860FFE"/>
    <w:rsid w:val="00861B05"/>
    <w:rsid w:val="0086293B"/>
    <w:rsid w:val="00866B33"/>
    <w:rsid w:val="00867174"/>
    <w:rsid w:val="008675B1"/>
    <w:rsid w:val="00871A5D"/>
    <w:rsid w:val="00874754"/>
    <w:rsid w:val="00874B5F"/>
    <w:rsid w:val="00876354"/>
    <w:rsid w:val="00877B45"/>
    <w:rsid w:val="00877FEB"/>
    <w:rsid w:val="00881E34"/>
    <w:rsid w:val="00883496"/>
    <w:rsid w:val="0088421A"/>
    <w:rsid w:val="008854C3"/>
    <w:rsid w:val="00886A92"/>
    <w:rsid w:val="00891906"/>
    <w:rsid w:val="00893B2A"/>
    <w:rsid w:val="0089467F"/>
    <w:rsid w:val="008947AB"/>
    <w:rsid w:val="0089554E"/>
    <w:rsid w:val="00895EFB"/>
    <w:rsid w:val="00897A25"/>
    <w:rsid w:val="00897A28"/>
    <w:rsid w:val="008A0309"/>
    <w:rsid w:val="008A2498"/>
    <w:rsid w:val="008A2810"/>
    <w:rsid w:val="008A285A"/>
    <w:rsid w:val="008A3FB5"/>
    <w:rsid w:val="008A5758"/>
    <w:rsid w:val="008A5875"/>
    <w:rsid w:val="008A5B6E"/>
    <w:rsid w:val="008A6981"/>
    <w:rsid w:val="008A70AE"/>
    <w:rsid w:val="008B00AB"/>
    <w:rsid w:val="008B0307"/>
    <w:rsid w:val="008B260F"/>
    <w:rsid w:val="008B3F24"/>
    <w:rsid w:val="008B451D"/>
    <w:rsid w:val="008B4AF9"/>
    <w:rsid w:val="008B62B7"/>
    <w:rsid w:val="008B7739"/>
    <w:rsid w:val="008C0091"/>
    <w:rsid w:val="008C1267"/>
    <w:rsid w:val="008C5757"/>
    <w:rsid w:val="008C64AA"/>
    <w:rsid w:val="008C783F"/>
    <w:rsid w:val="008C7CCE"/>
    <w:rsid w:val="008D04A6"/>
    <w:rsid w:val="008D2025"/>
    <w:rsid w:val="008D211C"/>
    <w:rsid w:val="008D2C1F"/>
    <w:rsid w:val="008D3FCC"/>
    <w:rsid w:val="008D4AFB"/>
    <w:rsid w:val="008D56D8"/>
    <w:rsid w:val="008E0EDA"/>
    <w:rsid w:val="008E0FB6"/>
    <w:rsid w:val="008E30C8"/>
    <w:rsid w:val="008E3C8D"/>
    <w:rsid w:val="008F0312"/>
    <w:rsid w:val="008F052D"/>
    <w:rsid w:val="008F24A5"/>
    <w:rsid w:val="008F2D03"/>
    <w:rsid w:val="008F3333"/>
    <w:rsid w:val="008F3794"/>
    <w:rsid w:val="008F495F"/>
    <w:rsid w:val="008F5AE1"/>
    <w:rsid w:val="008F61FF"/>
    <w:rsid w:val="008F643F"/>
    <w:rsid w:val="008F6C7F"/>
    <w:rsid w:val="008F7B9E"/>
    <w:rsid w:val="00901106"/>
    <w:rsid w:val="00901F73"/>
    <w:rsid w:val="0090300F"/>
    <w:rsid w:val="009043EC"/>
    <w:rsid w:val="0090473B"/>
    <w:rsid w:val="009113C0"/>
    <w:rsid w:val="00915F58"/>
    <w:rsid w:val="0091657C"/>
    <w:rsid w:val="00916F35"/>
    <w:rsid w:val="00917AAC"/>
    <w:rsid w:val="00923332"/>
    <w:rsid w:val="0092600C"/>
    <w:rsid w:val="0092637C"/>
    <w:rsid w:val="00934258"/>
    <w:rsid w:val="00935AC1"/>
    <w:rsid w:val="009360DF"/>
    <w:rsid w:val="00941BA8"/>
    <w:rsid w:val="0094293F"/>
    <w:rsid w:val="00943C2D"/>
    <w:rsid w:val="00944772"/>
    <w:rsid w:val="0094625B"/>
    <w:rsid w:val="009479CC"/>
    <w:rsid w:val="00947BED"/>
    <w:rsid w:val="009516BA"/>
    <w:rsid w:val="00952C5B"/>
    <w:rsid w:val="0095534D"/>
    <w:rsid w:val="00957DBC"/>
    <w:rsid w:val="00960490"/>
    <w:rsid w:val="00961351"/>
    <w:rsid w:val="009634F3"/>
    <w:rsid w:val="00964144"/>
    <w:rsid w:val="009641B5"/>
    <w:rsid w:val="0096669D"/>
    <w:rsid w:val="00966E31"/>
    <w:rsid w:val="009709E3"/>
    <w:rsid w:val="00970A95"/>
    <w:rsid w:val="00971424"/>
    <w:rsid w:val="00973677"/>
    <w:rsid w:val="00974C95"/>
    <w:rsid w:val="00974EAD"/>
    <w:rsid w:val="0097591B"/>
    <w:rsid w:val="00976142"/>
    <w:rsid w:val="00983BF2"/>
    <w:rsid w:val="00985E88"/>
    <w:rsid w:val="00987E2A"/>
    <w:rsid w:val="00987F37"/>
    <w:rsid w:val="009915FA"/>
    <w:rsid w:val="009940D2"/>
    <w:rsid w:val="009945D0"/>
    <w:rsid w:val="00995861"/>
    <w:rsid w:val="00995D5B"/>
    <w:rsid w:val="00996C8F"/>
    <w:rsid w:val="009A0443"/>
    <w:rsid w:val="009A16D6"/>
    <w:rsid w:val="009A38FD"/>
    <w:rsid w:val="009A4ED4"/>
    <w:rsid w:val="009A63F5"/>
    <w:rsid w:val="009A7825"/>
    <w:rsid w:val="009B1F57"/>
    <w:rsid w:val="009B3F93"/>
    <w:rsid w:val="009B4EDD"/>
    <w:rsid w:val="009B75E9"/>
    <w:rsid w:val="009C25B1"/>
    <w:rsid w:val="009C263F"/>
    <w:rsid w:val="009C4529"/>
    <w:rsid w:val="009C53DF"/>
    <w:rsid w:val="009C733D"/>
    <w:rsid w:val="009D190D"/>
    <w:rsid w:val="009D1E91"/>
    <w:rsid w:val="009D31B9"/>
    <w:rsid w:val="009E3947"/>
    <w:rsid w:val="009E39C8"/>
    <w:rsid w:val="009F18B9"/>
    <w:rsid w:val="009F1DEB"/>
    <w:rsid w:val="009F5B41"/>
    <w:rsid w:val="009F5B84"/>
    <w:rsid w:val="009F7FAB"/>
    <w:rsid w:val="00A00448"/>
    <w:rsid w:val="00A03726"/>
    <w:rsid w:val="00A05031"/>
    <w:rsid w:val="00A07BDB"/>
    <w:rsid w:val="00A10EE1"/>
    <w:rsid w:val="00A10F76"/>
    <w:rsid w:val="00A12943"/>
    <w:rsid w:val="00A12C3D"/>
    <w:rsid w:val="00A13C85"/>
    <w:rsid w:val="00A15DCC"/>
    <w:rsid w:val="00A1603A"/>
    <w:rsid w:val="00A176E1"/>
    <w:rsid w:val="00A26619"/>
    <w:rsid w:val="00A272AE"/>
    <w:rsid w:val="00A3004D"/>
    <w:rsid w:val="00A300FA"/>
    <w:rsid w:val="00A3063D"/>
    <w:rsid w:val="00A32283"/>
    <w:rsid w:val="00A36E09"/>
    <w:rsid w:val="00A375F1"/>
    <w:rsid w:val="00A40FEC"/>
    <w:rsid w:val="00A41656"/>
    <w:rsid w:val="00A41DA6"/>
    <w:rsid w:val="00A4211C"/>
    <w:rsid w:val="00A44CA6"/>
    <w:rsid w:val="00A46FBD"/>
    <w:rsid w:val="00A50B59"/>
    <w:rsid w:val="00A533A5"/>
    <w:rsid w:val="00A5367F"/>
    <w:rsid w:val="00A53D83"/>
    <w:rsid w:val="00A54C63"/>
    <w:rsid w:val="00A55C76"/>
    <w:rsid w:val="00A606C7"/>
    <w:rsid w:val="00A61B52"/>
    <w:rsid w:val="00A62D36"/>
    <w:rsid w:val="00A63016"/>
    <w:rsid w:val="00A640A8"/>
    <w:rsid w:val="00A653B7"/>
    <w:rsid w:val="00A659D3"/>
    <w:rsid w:val="00A66F22"/>
    <w:rsid w:val="00A70370"/>
    <w:rsid w:val="00A7265F"/>
    <w:rsid w:val="00A72973"/>
    <w:rsid w:val="00A734CF"/>
    <w:rsid w:val="00A7498F"/>
    <w:rsid w:val="00A7656E"/>
    <w:rsid w:val="00A76DB9"/>
    <w:rsid w:val="00A774F9"/>
    <w:rsid w:val="00A80827"/>
    <w:rsid w:val="00A80DF9"/>
    <w:rsid w:val="00A8207E"/>
    <w:rsid w:val="00A82BE1"/>
    <w:rsid w:val="00A8483D"/>
    <w:rsid w:val="00A85875"/>
    <w:rsid w:val="00A87730"/>
    <w:rsid w:val="00A91616"/>
    <w:rsid w:val="00A93AD2"/>
    <w:rsid w:val="00A93DB9"/>
    <w:rsid w:val="00A956EA"/>
    <w:rsid w:val="00AA04C8"/>
    <w:rsid w:val="00AA6755"/>
    <w:rsid w:val="00AB0FF9"/>
    <w:rsid w:val="00AB2E8D"/>
    <w:rsid w:val="00AB31BE"/>
    <w:rsid w:val="00AB4FEB"/>
    <w:rsid w:val="00AB58D1"/>
    <w:rsid w:val="00AB5C06"/>
    <w:rsid w:val="00AB627F"/>
    <w:rsid w:val="00AB7930"/>
    <w:rsid w:val="00AC0715"/>
    <w:rsid w:val="00AC0B5A"/>
    <w:rsid w:val="00AC2BA2"/>
    <w:rsid w:val="00AC305F"/>
    <w:rsid w:val="00AC35B7"/>
    <w:rsid w:val="00AC4C88"/>
    <w:rsid w:val="00AC7F1B"/>
    <w:rsid w:val="00AD289E"/>
    <w:rsid w:val="00AD3CEC"/>
    <w:rsid w:val="00AD641F"/>
    <w:rsid w:val="00AD6CAA"/>
    <w:rsid w:val="00AE3C8A"/>
    <w:rsid w:val="00AE3CD9"/>
    <w:rsid w:val="00AE40D4"/>
    <w:rsid w:val="00AE48F1"/>
    <w:rsid w:val="00AE6236"/>
    <w:rsid w:val="00AF30AF"/>
    <w:rsid w:val="00AF365A"/>
    <w:rsid w:val="00AF46EC"/>
    <w:rsid w:val="00AF50A3"/>
    <w:rsid w:val="00AF6737"/>
    <w:rsid w:val="00B00CD4"/>
    <w:rsid w:val="00B01FB7"/>
    <w:rsid w:val="00B052B9"/>
    <w:rsid w:val="00B05562"/>
    <w:rsid w:val="00B058F1"/>
    <w:rsid w:val="00B05FC8"/>
    <w:rsid w:val="00B06BB6"/>
    <w:rsid w:val="00B06D42"/>
    <w:rsid w:val="00B1090E"/>
    <w:rsid w:val="00B10C1E"/>
    <w:rsid w:val="00B10CA5"/>
    <w:rsid w:val="00B132F0"/>
    <w:rsid w:val="00B13858"/>
    <w:rsid w:val="00B13F5E"/>
    <w:rsid w:val="00B159DF"/>
    <w:rsid w:val="00B16D1D"/>
    <w:rsid w:val="00B16FD0"/>
    <w:rsid w:val="00B1773F"/>
    <w:rsid w:val="00B17A43"/>
    <w:rsid w:val="00B200FC"/>
    <w:rsid w:val="00B203D6"/>
    <w:rsid w:val="00B204FE"/>
    <w:rsid w:val="00B21C1D"/>
    <w:rsid w:val="00B22A95"/>
    <w:rsid w:val="00B2541B"/>
    <w:rsid w:val="00B2587B"/>
    <w:rsid w:val="00B2608E"/>
    <w:rsid w:val="00B26186"/>
    <w:rsid w:val="00B2697A"/>
    <w:rsid w:val="00B338B2"/>
    <w:rsid w:val="00B34608"/>
    <w:rsid w:val="00B34671"/>
    <w:rsid w:val="00B35CC9"/>
    <w:rsid w:val="00B36790"/>
    <w:rsid w:val="00B37945"/>
    <w:rsid w:val="00B401B0"/>
    <w:rsid w:val="00B401D8"/>
    <w:rsid w:val="00B42174"/>
    <w:rsid w:val="00B50C77"/>
    <w:rsid w:val="00B51B68"/>
    <w:rsid w:val="00B51DB1"/>
    <w:rsid w:val="00B52B6B"/>
    <w:rsid w:val="00B53B82"/>
    <w:rsid w:val="00B540CF"/>
    <w:rsid w:val="00B56311"/>
    <w:rsid w:val="00B576CE"/>
    <w:rsid w:val="00B61C29"/>
    <w:rsid w:val="00B62B7E"/>
    <w:rsid w:val="00B70ED5"/>
    <w:rsid w:val="00B718F9"/>
    <w:rsid w:val="00B729DC"/>
    <w:rsid w:val="00B80645"/>
    <w:rsid w:val="00B82460"/>
    <w:rsid w:val="00B833B7"/>
    <w:rsid w:val="00B84452"/>
    <w:rsid w:val="00B855CE"/>
    <w:rsid w:val="00B8560E"/>
    <w:rsid w:val="00B865A8"/>
    <w:rsid w:val="00B86D64"/>
    <w:rsid w:val="00B90955"/>
    <w:rsid w:val="00B93AC5"/>
    <w:rsid w:val="00B95AA8"/>
    <w:rsid w:val="00B961B5"/>
    <w:rsid w:val="00B97310"/>
    <w:rsid w:val="00BA38BE"/>
    <w:rsid w:val="00BA400A"/>
    <w:rsid w:val="00BA4724"/>
    <w:rsid w:val="00BA486E"/>
    <w:rsid w:val="00BA5964"/>
    <w:rsid w:val="00BA68D0"/>
    <w:rsid w:val="00BA7F64"/>
    <w:rsid w:val="00BB117A"/>
    <w:rsid w:val="00BB1B23"/>
    <w:rsid w:val="00BB27F4"/>
    <w:rsid w:val="00BB358B"/>
    <w:rsid w:val="00BB3D83"/>
    <w:rsid w:val="00BB5122"/>
    <w:rsid w:val="00BB73B6"/>
    <w:rsid w:val="00BC0B26"/>
    <w:rsid w:val="00BC125C"/>
    <w:rsid w:val="00BC3057"/>
    <w:rsid w:val="00BC3280"/>
    <w:rsid w:val="00BC5DD6"/>
    <w:rsid w:val="00BC796B"/>
    <w:rsid w:val="00BC7AD0"/>
    <w:rsid w:val="00BD5287"/>
    <w:rsid w:val="00BD5FA2"/>
    <w:rsid w:val="00BD6E16"/>
    <w:rsid w:val="00BD7963"/>
    <w:rsid w:val="00BE0CD4"/>
    <w:rsid w:val="00BE1111"/>
    <w:rsid w:val="00BE2FE5"/>
    <w:rsid w:val="00BF0A0D"/>
    <w:rsid w:val="00BF0E56"/>
    <w:rsid w:val="00BF102D"/>
    <w:rsid w:val="00BF1117"/>
    <w:rsid w:val="00BF185D"/>
    <w:rsid w:val="00BF1CA8"/>
    <w:rsid w:val="00BF2288"/>
    <w:rsid w:val="00BF3436"/>
    <w:rsid w:val="00BF487D"/>
    <w:rsid w:val="00BF5252"/>
    <w:rsid w:val="00BF5E9F"/>
    <w:rsid w:val="00C006EB"/>
    <w:rsid w:val="00C03E56"/>
    <w:rsid w:val="00C0473E"/>
    <w:rsid w:val="00C07783"/>
    <w:rsid w:val="00C10690"/>
    <w:rsid w:val="00C15DAC"/>
    <w:rsid w:val="00C16313"/>
    <w:rsid w:val="00C16394"/>
    <w:rsid w:val="00C164F5"/>
    <w:rsid w:val="00C17692"/>
    <w:rsid w:val="00C17B52"/>
    <w:rsid w:val="00C17D2B"/>
    <w:rsid w:val="00C203C8"/>
    <w:rsid w:val="00C23C5F"/>
    <w:rsid w:val="00C25A36"/>
    <w:rsid w:val="00C3205B"/>
    <w:rsid w:val="00C34795"/>
    <w:rsid w:val="00C34F73"/>
    <w:rsid w:val="00C34F9E"/>
    <w:rsid w:val="00C37459"/>
    <w:rsid w:val="00C375C1"/>
    <w:rsid w:val="00C402E6"/>
    <w:rsid w:val="00C421EC"/>
    <w:rsid w:val="00C428C2"/>
    <w:rsid w:val="00C42D45"/>
    <w:rsid w:val="00C436E8"/>
    <w:rsid w:val="00C43AC2"/>
    <w:rsid w:val="00C45C0C"/>
    <w:rsid w:val="00C47E3D"/>
    <w:rsid w:val="00C5016E"/>
    <w:rsid w:val="00C50C06"/>
    <w:rsid w:val="00C5555B"/>
    <w:rsid w:val="00C56F03"/>
    <w:rsid w:val="00C57C35"/>
    <w:rsid w:val="00C601E7"/>
    <w:rsid w:val="00C61197"/>
    <w:rsid w:val="00C61A62"/>
    <w:rsid w:val="00C67C85"/>
    <w:rsid w:val="00C70B4D"/>
    <w:rsid w:val="00C71AB2"/>
    <w:rsid w:val="00C71AE4"/>
    <w:rsid w:val="00C76252"/>
    <w:rsid w:val="00C76CA0"/>
    <w:rsid w:val="00C808C3"/>
    <w:rsid w:val="00C8173C"/>
    <w:rsid w:val="00C84424"/>
    <w:rsid w:val="00C8447D"/>
    <w:rsid w:val="00C8728C"/>
    <w:rsid w:val="00C93540"/>
    <w:rsid w:val="00C96E2C"/>
    <w:rsid w:val="00C972AC"/>
    <w:rsid w:val="00CA21EA"/>
    <w:rsid w:val="00CA309C"/>
    <w:rsid w:val="00CA4908"/>
    <w:rsid w:val="00CA684C"/>
    <w:rsid w:val="00CA6E10"/>
    <w:rsid w:val="00CA7661"/>
    <w:rsid w:val="00CB5199"/>
    <w:rsid w:val="00CC37A2"/>
    <w:rsid w:val="00CC752E"/>
    <w:rsid w:val="00CD02CA"/>
    <w:rsid w:val="00CD0B69"/>
    <w:rsid w:val="00CD1BC4"/>
    <w:rsid w:val="00CD1F22"/>
    <w:rsid w:val="00CD4721"/>
    <w:rsid w:val="00CD5474"/>
    <w:rsid w:val="00CE08BB"/>
    <w:rsid w:val="00CE1648"/>
    <w:rsid w:val="00CE2F1C"/>
    <w:rsid w:val="00CE4BBF"/>
    <w:rsid w:val="00CE6F1D"/>
    <w:rsid w:val="00CF04A9"/>
    <w:rsid w:val="00CF2570"/>
    <w:rsid w:val="00CF2AB2"/>
    <w:rsid w:val="00CF5071"/>
    <w:rsid w:val="00CF7CE1"/>
    <w:rsid w:val="00D01A4E"/>
    <w:rsid w:val="00D03393"/>
    <w:rsid w:val="00D117B8"/>
    <w:rsid w:val="00D122C8"/>
    <w:rsid w:val="00D128D7"/>
    <w:rsid w:val="00D13812"/>
    <w:rsid w:val="00D161F7"/>
    <w:rsid w:val="00D204F3"/>
    <w:rsid w:val="00D20E20"/>
    <w:rsid w:val="00D20E94"/>
    <w:rsid w:val="00D21525"/>
    <w:rsid w:val="00D22103"/>
    <w:rsid w:val="00D23877"/>
    <w:rsid w:val="00D266A6"/>
    <w:rsid w:val="00D266D3"/>
    <w:rsid w:val="00D27A32"/>
    <w:rsid w:val="00D34099"/>
    <w:rsid w:val="00D358C0"/>
    <w:rsid w:val="00D411D7"/>
    <w:rsid w:val="00D412FA"/>
    <w:rsid w:val="00D4352E"/>
    <w:rsid w:val="00D44BFC"/>
    <w:rsid w:val="00D45DF9"/>
    <w:rsid w:val="00D46AE7"/>
    <w:rsid w:val="00D471CB"/>
    <w:rsid w:val="00D5035F"/>
    <w:rsid w:val="00D53DEC"/>
    <w:rsid w:val="00D55A9A"/>
    <w:rsid w:val="00D565B5"/>
    <w:rsid w:val="00D641BD"/>
    <w:rsid w:val="00D64670"/>
    <w:rsid w:val="00D716A5"/>
    <w:rsid w:val="00D71A8B"/>
    <w:rsid w:val="00D733C5"/>
    <w:rsid w:val="00D7566B"/>
    <w:rsid w:val="00D774C3"/>
    <w:rsid w:val="00D77E24"/>
    <w:rsid w:val="00D80987"/>
    <w:rsid w:val="00D81A30"/>
    <w:rsid w:val="00D81C1D"/>
    <w:rsid w:val="00D8240D"/>
    <w:rsid w:val="00D848A6"/>
    <w:rsid w:val="00D8500F"/>
    <w:rsid w:val="00D86F98"/>
    <w:rsid w:val="00D92E6B"/>
    <w:rsid w:val="00D937B4"/>
    <w:rsid w:val="00D9428A"/>
    <w:rsid w:val="00D954D6"/>
    <w:rsid w:val="00D95ED0"/>
    <w:rsid w:val="00DA0204"/>
    <w:rsid w:val="00DA08ED"/>
    <w:rsid w:val="00DA224D"/>
    <w:rsid w:val="00DA2C2F"/>
    <w:rsid w:val="00DA392B"/>
    <w:rsid w:val="00DA3E47"/>
    <w:rsid w:val="00DA43D2"/>
    <w:rsid w:val="00DA477F"/>
    <w:rsid w:val="00DA55FA"/>
    <w:rsid w:val="00DA7F0E"/>
    <w:rsid w:val="00DB0FED"/>
    <w:rsid w:val="00DB12FA"/>
    <w:rsid w:val="00DB3759"/>
    <w:rsid w:val="00DB3EE9"/>
    <w:rsid w:val="00DB3FD2"/>
    <w:rsid w:val="00DC018C"/>
    <w:rsid w:val="00DC47B3"/>
    <w:rsid w:val="00DD06BC"/>
    <w:rsid w:val="00DD1110"/>
    <w:rsid w:val="00DD2D07"/>
    <w:rsid w:val="00DE059C"/>
    <w:rsid w:val="00DE3984"/>
    <w:rsid w:val="00DE40FD"/>
    <w:rsid w:val="00DF056C"/>
    <w:rsid w:val="00DF20BB"/>
    <w:rsid w:val="00DF3002"/>
    <w:rsid w:val="00DF4E86"/>
    <w:rsid w:val="00DF6E1B"/>
    <w:rsid w:val="00DF7628"/>
    <w:rsid w:val="00DF7B8A"/>
    <w:rsid w:val="00E002B3"/>
    <w:rsid w:val="00E002FD"/>
    <w:rsid w:val="00E025D3"/>
    <w:rsid w:val="00E03524"/>
    <w:rsid w:val="00E05735"/>
    <w:rsid w:val="00E113B7"/>
    <w:rsid w:val="00E11D04"/>
    <w:rsid w:val="00E1399E"/>
    <w:rsid w:val="00E149B5"/>
    <w:rsid w:val="00E17C2C"/>
    <w:rsid w:val="00E24743"/>
    <w:rsid w:val="00E24946"/>
    <w:rsid w:val="00E249C0"/>
    <w:rsid w:val="00E24E07"/>
    <w:rsid w:val="00E26868"/>
    <w:rsid w:val="00E308B5"/>
    <w:rsid w:val="00E318D0"/>
    <w:rsid w:val="00E31EF9"/>
    <w:rsid w:val="00E32E41"/>
    <w:rsid w:val="00E350AF"/>
    <w:rsid w:val="00E35324"/>
    <w:rsid w:val="00E36B53"/>
    <w:rsid w:val="00E37208"/>
    <w:rsid w:val="00E3770B"/>
    <w:rsid w:val="00E37AFA"/>
    <w:rsid w:val="00E40C89"/>
    <w:rsid w:val="00E410C1"/>
    <w:rsid w:val="00E41129"/>
    <w:rsid w:val="00E416EC"/>
    <w:rsid w:val="00E42643"/>
    <w:rsid w:val="00E437F8"/>
    <w:rsid w:val="00E46640"/>
    <w:rsid w:val="00E46CB2"/>
    <w:rsid w:val="00E4701F"/>
    <w:rsid w:val="00E47A8D"/>
    <w:rsid w:val="00E47B49"/>
    <w:rsid w:val="00E47C60"/>
    <w:rsid w:val="00E47F3F"/>
    <w:rsid w:val="00E517B4"/>
    <w:rsid w:val="00E5192F"/>
    <w:rsid w:val="00E51BFA"/>
    <w:rsid w:val="00E5291E"/>
    <w:rsid w:val="00E52DE3"/>
    <w:rsid w:val="00E539D2"/>
    <w:rsid w:val="00E55131"/>
    <w:rsid w:val="00E56B6D"/>
    <w:rsid w:val="00E61226"/>
    <w:rsid w:val="00E6202C"/>
    <w:rsid w:val="00E644E3"/>
    <w:rsid w:val="00E64790"/>
    <w:rsid w:val="00E64EFC"/>
    <w:rsid w:val="00E70701"/>
    <w:rsid w:val="00E70760"/>
    <w:rsid w:val="00E70872"/>
    <w:rsid w:val="00E72114"/>
    <w:rsid w:val="00E754BA"/>
    <w:rsid w:val="00E76D67"/>
    <w:rsid w:val="00E77E9C"/>
    <w:rsid w:val="00E77F1A"/>
    <w:rsid w:val="00E80D07"/>
    <w:rsid w:val="00E84F40"/>
    <w:rsid w:val="00E859E6"/>
    <w:rsid w:val="00E901A9"/>
    <w:rsid w:val="00E9104B"/>
    <w:rsid w:val="00E91E1E"/>
    <w:rsid w:val="00E9200C"/>
    <w:rsid w:val="00E921B5"/>
    <w:rsid w:val="00E94EA3"/>
    <w:rsid w:val="00E96095"/>
    <w:rsid w:val="00E96670"/>
    <w:rsid w:val="00EA40C0"/>
    <w:rsid w:val="00EA5C25"/>
    <w:rsid w:val="00EA7ED0"/>
    <w:rsid w:val="00EB062E"/>
    <w:rsid w:val="00EB0E22"/>
    <w:rsid w:val="00EB11E3"/>
    <w:rsid w:val="00EB1456"/>
    <w:rsid w:val="00EB20DB"/>
    <w:rsid w:val="00EB3843"/>
    <w:rsid w:val="00EB5189"/>
    <w:rsid w:val="00EB7403"/>
    <w:rsid w:val="00EC261D"/>
    <w:rsid w:val="00EC4898"/>
    <w:rsid w:val="00EC5D55"/>
    <w:rsid w:val="00EC7CCD"/>
    <w:rsid w:val="00ED207E"/>
    <w:rsid w:val="00ED36BC"/>
    <w:rsid w:val="00ED3738"/>
    <w:rsid w:val="00ED3BC6"/>
    <w:rsid w:val="00ED5C56"/>
    <w:rsid w:val="00ED6A23"/>
    <w:rsid w:val="00EE0AC2"/>
    <w:rsid w:val="00EE17AF"/>
    <w:rsid w:val="00EE2947"/>
    <w:rsid w:val="00EE3D11"/>
    <w:rsid w:val="00EE4F1D"/>
    <w:rsid w:val="00EE5846"/>
    <w:rsid w:val="00EE649B"/>
    <w:rsid w:val="00EE69F1"/>
    <w:rsid w:val="00EF2755"/>
    <w:rsid w:val="00EF5E40"/>
    <w:rsid w:val="00EF6314"/>
    <w:rsid w:val="00EF7402"/>
    <w:rsid w:val="00F02790"/>
    <w:rsid w:val="00F02B47"/>
    <w:rsid w:val="00F02F79"/>
    <w:rsid w:val="00F0370F"/>
    <w:rsid w:val="00F038F6"/>
    <w:rsid w:val="00F04A8E"/>
    <w:rsid w:val="00F059B6"/>
    <w:rsid w:val="00F0639C"/>
    <w:rsid w:val="00F06544"/>
    <w:rsid w:val="00F10D40"/>
    <w:rsid w:val="00F14825"/>
    <w:rsid w:val="00F1502C"/>
    <w:rsid w:val="00F1515E"/>
    <w:rsid w:val="00F17940"/>
    <w:rsid w:val="00F17C5F"/>
    <w:rsid w:val="00F2001C"/>
    <w:rsid w:val="00F21F95"/>
    <w:rsid w:val="00F222C0"/>
    <w:rsid w:val="00F227E3"/>
    <w:rsid w:val="00F24070"/>
    <w:rsid w:val="00F2644C"/>
    <w:rsid w:val="00F26C11"/>
    <w:rsid w:val="00F31F94"/>
    <w:rsid w:val="00F328BD"/>
    <w:rsid w:val="00F32C87"/>
    <w:rsid w:val="00F33F07"/>
    <w:rsid w:val="00F348E1"/>
    <w:rsid w:val="00F36590"/>
    <w:rsid w:val="00F36C8A"/>
    <w:rsid w:val="00F371B9"/>
    <w:rsid w:val="00F40419"/>
    <w:rsid w:val="00F40F16"/>
    <w:rsid w:val="00F4213D"/>
    <w:rsid w:val="00F42230"/>
    <w:rsid w:val="00F43060"/>
    <w:rsid w:val="00F50936"/>
    <w:rsid w:val="00F50AAE"/>
    <w:rsid w:val="00F53595"/>
    <w:rsid w:val="00F540E5"/>
    <w:rsid w:val="00F555F0"/>
    <w:rsid w:val="00F56E62"/>
    <w:rsid w:val="00F60EBA"/>
    <w:rsid w:val="00F617EE"/>
    <w:rsid w:val="00F618B2"/>
    <w:rsid w:val="00F625A8"/>
    <w:rsid w:val="00F63BA9"/>
    <w:rsid w:val="00F6463C"/>
    <w:rsid w:val="00F65AF1"/>
    <w:rsid w:val="00F667E5"/>
    <w:rsid w:val="00F66D21"/>
    <w:rsid w:val="00F67408"/>
    <w:rsid w:val="00F70B88"/>
    <w:rsid w:val="00F71157"/>
    <w:rsid w:val="00F71F53"/>
    <w:rsid w:val="00F75563"/>
    <w:rsid w:val="00F75666"/>
    <w:rsid w:val="00F7628B"/>
    <w:rsid w:val="00F7702A"/>
    <w:rsid w:val="00F8145D"/>
    <w:rsid w:val="00F82095"/>
    <w:rsid w:val="00F82115"/>
    <w:rsid w:val="00F82831"/>
    <w:rsid w:val="00F8352C"/>
    <w:rsid w:val="00F84FE1"/>
    <w:rsid w:val="00F85CC2"/>
    <w:rsid w:val="00F86034"/>
    <w:rsid w:val="00F867DD"/>
    <w:rsid w:val="00F90E9A"/>
    <w:rsid w:val="00F91572"/>
    <w:rsid w:val="00F91C45"/>
    <w:rsid w:val="00F94CD1"/>
    <w:rsid w:val="00F94FC7"/>
    <w:rsid w:val="00F97B72"/>
    <w:rsid w:val="00FA0D95"/>
    <w:rsid w:val="00FA53AD"/>
    <w:rsid w:val="00FA54CC"/>
    <w:rsid w:val="00FA59EC"/>
    <w:rsid w:val="00FA6D73"/>
    <w:rsid w:val="00FB0832"/>
    <w:rsid w:val="00FB2F2E"/>
    <w:rsid w:val="00FB3F81"/>
    <w:rsid w:val="00FB568D"/>
    <w:rsid w:val="00FB67FC"/>
    <w:rsid w:val="00FB6E21"/>
    <w:rsid w:val="00FC0270"/>
    <w:rsid w:val="00FC10AE"/>
    <w:rsid w:val="00FC2861"/>
    <w:rsid w:val="00FC45B1"/>
    <w:rsid w:val="00FC6EB0"/>
    <w:rsid w:val="00FC7747"/>
    <w:rsid w:val="00FD0054"/>
    <w:rsid w:val="00FD0131"/>
    <w:rsid w:val="00FD4B17"/>
    <w:rsid w:val="00FD4C60"/>
    <w:rsid w:val="00FD6D56"/>
    <w:rsid w:val="00FE0161"/>
    <w:rsid w:val="00FE094A"/>
    <w:rsid w:val="00FE0E04"/>
    <w:rsid w:val="00FE7F4C"/>
    <w:rsid w:val="00FF180C"/>
    <w:rsid w:val="00FF2A63"/>
    <w:rsid w:val="00FF41C0"/>
    <w:rsid w:val="00FF4769"/>
    <w:rsid w:val="00FF4D1B"/>
    <w:rsid w:val="00FF5017"/>
    <w:rsid w:val="00FF5245"/>
    <w:rsid w:val="00FF6DEC"/>
    <w:rsid w:val="00FF758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49"/>
    <o:shapelayout v:ext="edit">
      <o:idmap v:ext="edit" data="1"/>
    </o:shapelayout>
  </w:shapeDefaults>
  <w:decimalSymbol w:val=","/>
  <w:listSeparator w:val=";"/>
  <w14:docId w14:val="14371A1A"/>
  <w15:chartTrackingRefBased/>
  <w15:docId w15:val="{A10FBEF1-E6F0-468E-A5A8-1CDCAE8959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EB11E3"/>
    <w:rPr>
      <w:sz w:val="24"/>
      <w:szCs w:val="24"/>
    </w:rPr>
  </w:style>
  <w:style w:type="paragraph" w:styleId="Titolo1">
    <w:name w:val="heading 1"/>
    <w:basedOn w:val="Normale"/>
    <w:next w:val="Normale"/>
    <w:qFormat/>
    <w:rsid w:val="00BF102D"/>
    <w:pPr>
      <w:keepNext/>
      <w:numPr>
        <w:numId w:val="8"/>
      </w:numPr>
      <w:spacing w:before="240" w:after="60"/>
      <w:outlineLvl w:val="0"/>
    </w:pPr>
    <w:rPr>
      <w:rFonts w:ascii="Arial" w:hAnsi="Arial" w:cs="Arial"/>
      <w:b/>
      <w:bCs/>
      <w:kern w:val="32"/>
      <w:sz w:val="32"/>
      <w:szCs w:val="32"/>
    </w:rPr>
  </w:style>
  <w:style w:type="paragraph" w:styleId="Titolo2">
    <w:name w:val="heading 2"/>
    <w:basedOn w:val="Normale"/>
    <w:next w:val="Normale"/>
    <w:qFormat/>
    <w:rsid w:val="00BF102D"/>
    <w:pPr>
      <w:keepNext/>
      <w:numPr>
        <w:ilvl w:val="1"/>
        <w:numId w:val="8"/>
      </w:numPr>
      <w:spacing w:before="240" w:after="60"/>
      <w:outlineLvl w:val="1"/>
    </w:pPr>
    <w:rPr>
      <w:rFonts w:ascii="Arial" w:hAnsi="Arial" w:cs="Arial"/>
      <w:b/>
      <w:bCs/>
      <w:i/>
      <w:iCs/>
      <w:sz w:val="28"/>
      <w:szCs w:val="28"/>
    </w:rPr>
  </w:style>
  <w:style w:type="paragraph" w:styleId="Titolo3">
    <w:name w:val="heading 3"/>
    <w:basedOn w:val="Normale"/>
    <w:next w:val="Normale"/>
    <w:qFormat/>
    <w:rsid w:val="00BF102D"/>
    <w:pPr>
      <w:keepNext/>
      <w:numPr>
        <w:ilvl w:val="2"/>
        <w:numId w:val="8"/>
      </w:numPr>
      <w:spacing w:before="240" w:after="60"/>
      <w:outlineLvl w:val="2"/>
    </w:pPr>
    <w:rPr>
      <w:rFonts w:cs="Arial"/>
      <w:b/>
      <w:bCs/>
      <w:sz w:val="26"/>
      <w:szCs w:val="26"/>
    </w:rPr>
  </w:style>
  <w:style w:type="paragraph" w:styleId="Titolo4">
    <w:name w:val="heading 4"/>
    <w:basedOn w:val="Normale"/>
    <w:next w:val="Normale"/>
    <w:qFormat/>
    <w:rsid w:val="00BF102D"/>
    <w:pPr>
      <w:keepNext/>
      <w:numPr>
        <w:ilvl w:val="3"/>
        <w:numId w:val="8"/>
      </w:numPr>
      <w:spacing w:before="240" w:after="60"/>
      <w:outlineLvl w:val="3"/>
    </w:pPr>
    <w:rPr>
      <w:b/>
      <w:bCs/>
      <w:sz w:val="28"/>
      <w:szCs w:val="28"/>
    </w:rPr>
  </w:style>
  <w:style w:type="paragraph" w:styleId="Titolo5">
    <w:name w:val="heading 5"/>
    <w:basedOn w:val="Normale"/>
    <w:next w:val="Normale"/>
    <w:qFormat/>
    <w:rsid w:val="00BF102D"/>
    <w:pPr>
      <w:numPr>
        <w:ilvl w:val="4"/>
        <w:numId w:val="8"/>
      </w:numPr>
      <w:spacing w:before="240" w:after="60"/>
      <w:outlineLvl w:val="4"/>
    </w:pPr>
    <w:rPr>
      <w:b/>
      <w:bCs/>
      <w:i/>
      <w:iCs/>
      <w:sz w:val="26"/>
      <w:szCs w:val="26"/>
    </w:rPr>
  </w:style>
  <w:style w:type="paragraph" w:styleId="Titolo6">
    <w:name w:val="heading 6"/>
    <w:basedOn w:val="Normale"/>
    <w:next w:val="Normale"/>
    <w:qFormat/>
    <w:rsid w:val="00BF102D"/>
    <w:pPr>
      <w:numPr>
        <w:ilvl w:val="5"/>
        <w:numId w:val="8"/>
      </w:numPr>
      <w:spacing w:before="240" w:after="60"/>
      <w:outlineLvl w:val="5"/>
    </w:pPr>
    <w:rPr>
      <w:b/>
      <w:bCs/>
      <w:sz w:val="22"/>
      <w:szCs w:val="22"/>
    </w:rPr>
  </w:style>
  <w:style w:type="paragraph" w:styleId="Titolo7">
    <w:name w:val="heading 7"/>
    <w:basedOn w:val="Normale"/>
    <w:next w:val="Normale"/>
    <w:qFormat/>
    <w:rsid w:val="00BF102D"/>
    <w:pPr>
      <w:numPr>
        <w:ilvl w:val="6"/>
        <w:numId w:val="8"/>
      </w:numPr>
      <w:spacing w:before="240" w:after="60"/>
      <w:outlineLvl w:val="6"/>
    </w:pPr>
  </w:style>
  <w:style w:type="paragraph" w:styleId="Titolo8">
    <w:name w:val="heading 8"/>
    <w:basedOn w:val="Normale"/>
    <w:next w:val="Normale"/>
    <w:qFormat/>
    <w:rsid w:val="00BF102D"/>
    <w:pPr>
      <w:numPr>
        <w:ilvl w:val="7"/>
        <w:numId w:val="8"/>
      </w:numPr>
      <w:spacing w:before="240" w:after="60"/>
      <w:outlineLvl w:val="7"/>
    </w:pPr>
    <w:rPr>
      <w:i/>
      <w:iCs/>
    </w:rPr>
  </w:style>
  <w:style w:type="paragraph" w:styleId="Titolo9">
    <w:name w:val="heading 9"/>
    <w:basedOn w:val="Normale"/>
    <w:next w:val="Normale"/>
    <w:qFormat/>
    <w:rsid w:val="00BF102D"/>
    <w:pPr>
      <w:numPr>
        <w:ilvl w:val="8"/>
        <w:numId w:val="8"/>
      </w:numPr>
      <w:spacing w:before="240" w:after="60"/>
      <w:outlineLvl w:val="8"/>
    </w:pPr>
    <w:rPr>
      <w:rFonts w:ascii="Arial" w:hAnsi="Arial" w:cs="Arial"/>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rsid w:val="00D954D6"/>
    <w:pPr>
      <w:tabs>
        <w:tab w:val="center" w:pos="4819"/>
        <w:tab w:val="right" w:pos="9638"/>
      </w:tabs>
    </w:pPr>
  </w:style>
  <w:style w:type="paragraph" w:styleId="Pidipagina">
    <w:name w:val="footer"/>
    <w:basedOn w:val="Normale"/>
    <w:link w:val="PidipaginaCarattere"/>
    <w:uiPriority w:val="99"/>
    <w:rsid w:val="00D954D6"/>
    <w:pPr>
      <w:tabs>
        <w:tab w:val="center" w:pos="4819"/>
        <w:tab w:val="right" w:pos="9638"/>
      </w:tabs>
    </w:pPr>
  </w:style>
  <w:style w:type="paragraph" w:customStyle="1" w:styleId="CarattereCarattereCarattereCarattere">
    <w:name w:val="Carattere Carattere Carattere Carattere"/>
    <w:basedOn w:val="Normale"/>
    <w:rsid w:val="00CD4721"/>
    <w:pPr>
      <w:spacing w:after="160" w:line="240" w:lineRule="exact"/>
    </w:pPr>
    <w:rPr>
      <w:rFonts w:ascii="Arial" w:hAnsi="Arial" w:cs="Arial"/>
      <w:sz w:val="20"/>
      <w:szCs w:val="20"/>
      <w:lang w:val="en-US" w:eastAsia="en-US"/>
    </w:rPr>
  </w:style>
  <w:style w:type="paragraph" w:styleId="Testofumetto">
    <w:name w:val="Balloon Text"/>
    <w:basedOn w:val="Normale"/>
    <w:semiHidden/>
    <w:rsid w:val="00F32C87"/>
    <w:rPr>
      <w:rFonts w:ascii="Tahoma" w:hAnsi="Tahoma" w:cs="Tahoma"/>
      <w:sz w:val="16"/>
      <w:szCs w:val="16"/>
    </w:rPr>
  </w:style>
  <w:style w:type="paragraph" w:styleId="Corpotesto">
    <w:name w:val="Body Text"/>
    <w:basedOn w:val="Normale"/>
    <w:rsid w:val="00193D4E"/>
    <w:pPr>
      <w:widowControl w:val="0"/>
    </w:pPr>
    <w:rPr>
      <w:rFonts w:ascii="Courier" w:hAnsi="Courier"/>
      <w:szCs w:val="20"/>
    </w:rPr>
  </w:style>
  <w:style w:type="paragraph" w:customStyle="1" w:styleId="Rientrocorpodeltesto21">
    <w:name w:val="Rientro corpo del testo 21"/>
    <w:basedOn w:val="Normale"/>
    <w:rsid w:val="00193D4E"/>
    <w:pPr>
      <w:ind w:left="360"/>
      <w:jc w:val="both"/>
    </w:pPr>
    <w:rPr>
      <w:szCs w:val="20"/>
    </w:rPr>
  </w:style>
  <w:style w:type="character" w:styleId="Collegamentoipertestuale">
    <w:name w:val="Hyperlink"/>
    <w:rsid w:val="00627548"/>
    <w:rPr>
      <w:color w:val="0000FF"/>
      <w:u w:val="single"/>
    </w:rPr>
  </w:style>
  <w:style w:type="character" w:styleId="Enfasigrassetto">
    <w:name w:val="Strong"/>
    <w:qFormat/>
    <w:rsid w:val="00627548"/>
    <w:rPr>
      <w:b/>
      <w:bCs/>
    </w:rPr>
  </w:style>
  <w:style w:type="paragraph" w:styleId="NormaleWeb">
    <w:name w:val="Normal (Web)"/>
    <w:basedOn w:val="Normale"/>
    <w:rsid w:val="00627548"/>
    <w:pPr>
      <w:spacing w:before="100" w:beforeAutospacing="1" w:after="100" w:afterAutospacing="1"/>
    </w:pPr>
  </w:style>
  <w:style w:type="character" w:styleId="Enfasicorsivo">
    <w:name w:val="Emphasis"/>
    <w:qFormat/>
    <w:rsid w:val="00627548"/>
    <w:rPr>
      <w:i/>
      <w:iCs/>
    </w:rPr>
  </w:style>
  <w:style w:type="paragraph" w:styleId="Rientrocorpodeltesto2">
    <w:name w:val="Body Text Indent 2"/>
    <w:basedOn w:val="Normale"/>
    <w:rsid w:val="007E1739"/>
    <w:pPr>
      <w:spacing w:after="120" w:line="480" w:lineRule="auto"/>
      <w:ind w:left="283"/>
    </w:pPr>
  </w:style>
  <w:style w:type="paragraph" w:styleId="Rientrocorpodeltesto">
    <w:name w:val="Body Text Indent"/>
    <w:basedOn w:val="Normale"/>
    <w:link w:val="RientrocorpodeltestoCarattere"/>
    <w:rsid w:val="007E1739"/>
    <w:pPr>
      <w:spacing w:after="120"/>
      <w:ind w:left="283"/>
    </w:pPr>
  </w:style>
  <w:style w:type="paragraph" w:styleId="Testodelblocco">
    <w:name w:val="Block Text"/>
    <w:basedOn w:val="Normale"/>
    <w:rsid w:val="007E1739"/>
    <w:pPr>
      <w:spacing w:after="120"/>
      <w:ind w:left="1440" w:right="1440"/>
      <w:jc w:val="both"/>
    </w:pPr>
    <w:rPr>
      <w:szCs w:val="20"/>
    </w:rPr>
  </w:style>
  <w:style w:type="paragraph" w:customStyle="1" w:styleId="Rub4">
    <w:name w:val="Rub4"/>
    <w:basedOn w:val="Normale"/>
    <w:next w:val="Normale"/>
    <w:rsid w:val="009709E3"/>
    <w:pPr>
      <w:tabs>
        <w:tab w:val="left" w:pos="709"/>
      </w:tabs>
      <w:jc w:val="both"/>
    </w:pPr>
    <w:rPr>
      <w:i/>
      <w:sz w:val="20"/>
      <w:szCs w:val="20"/>
    </w:rPr>
  </w:style>
  <w:style w:type="paragraph" w:customStyle="1" w:styleId="Rub1">
    <w:name w:val="Rub1"/>
    <w:basedOn w:val="Normale"/>
    <w:rsid w:val="00414327"/>
    <w:pPr>
      <w:tabs>
        <w:tab w:val="left" w:pos="1276"/>
      </w:tabs>
      <w:jc w:val="both"/>
    </w:pPr>
    <w:rPr>
      <w:b/>
      <w:smallCaps/>
      <w:sz w:val="20"/>
      <w:szCs w:val="20"/>
    </w:rPr>
  </w:style>
  <w:style w:type="character" w:styleId="Numeropagina">
    <w:name w:val="page number"/>
    <w:basedOn w:val="Carpredefinitoparagrafo"/>
    <w:rsid w:val="00BF102D"/>
  </w:style>
  <w:style w:type="table" w:styleId="Grigliatabella">
    <w:name w:val="Table Grid"/>
    <w:basedOn w:val="Tabellanormale"/>
    <w:rsid w:val="00BF102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olo">
    <w:name w:val="Title"/>
    <w:basedOn w:val="Normale"/>
    <w:qFormat/>
    <w:rsid w:val="00BF102D"/>
    <w:pPr>
      <w:spacing w:line="360" w:lineRule="auto"/>
      <w:jc w:val="center"/>
    </w:pPr>
    <w:rPr>
      <w:rFonts w:ascii="Book Antiqua" w:hAnsi="Book Antiqua"/>
      <w:b/>
      <w:bCs/>
      <w:u w:val="double"/>
    </w:rPr>
  </w:style>
  <w:style w:type="paragraph" w:styleId="Testonotaapidipagina">
    <w:name w:val="footnote text"/>
    <w:basedOn w:val="Normale"/>
    <w:link w:val="TestonotaapidipaginaCarattere"/>
    <w:rsid w:val="00BF102D"/>
    <w:pPr>
      <w:jc w:val="both"/>
    </w:pPr>
    <w:rPr>
      <w:rFonts w:ascii="Book Antiqua" w:hAnsi="Book Antiqua"/>
      <w:sz w:val="20"/>
      <w:szCs w:val="20"/>
    </w:rPr>
  </w:style>
  <w:style w:type="character" w:styleId="Rimandonotaapidipagina">
    <w:name w:val="footnote reference"/>
    <w:rsid w:val="00BF102D"/>
    <w:rPr>
      <w:vertAlign w:val="superscript"/>
    </w:rPr>
  </w:style>
  <w:style w:type="paragraph" w:customStyle="1" w:styleId="sche3">
    <w:name w:val="sche_3"/>
    <w:rsid w:val="00BF102D"/>
    <w:pPr>
      <w:widowControl w:val="0"/>
      <w:overflowPunct w:val="0"/>
      <w:autoSpaceDE w:val="0"/>
      <w:autoSpaceDN w:val="0"/>
      <w:adjustRightInd w:val="0"/>
      <w:jc w:val="both"/>
    </w:pPr>
    <w:rPr>
      <w:lang w:val="en-US"/>
    </w:rPr>
  </w:style>
  <w:style w:type="paragraph" w:customStyle="1" w:styleId="CarattereCarattereCarattereCarattereCarattereCarattere">
    <w:name w:val="Carattere Carattere Carattere Carattere Carattere Carattere"/>
    <w:basedOn w:val="Normale"/>
    <w:rsid w:val="00BF102D"/>
    <w:pPr>
      <w:spacing w:after="160" w:line="240" w:lineRule="exact"/>
    </w:pPr>
    <w:rPr>
      <w:rFonts w:ascii="Arial" w:hAnsi="Arial" w:cs="Arial"/>
      <w:sz w:val="20"/>
      <w:szCs w:val="20"/>
      <w:lang w:val="en-US" w:eastAsia="en-US"/>
    </w:rPr>
  </w:style>
  <w:style w:type="paragraph" w:customStyle="1" w:styleId="sche4">
    <w:name w:val="sche_4"/>
    <w:rsid w:val="00BF102D"/>
    <w:pPr>
      <w:widowControl w:val="0"/>
      <w:jc w:val="both"/>
    </w:pPr>
    <w:rPr>
      <w:lang w:val="en-US"/>
    </w:rPr>
  </w:style>
  <w:style w:type="paragraph" w:customStyle="1" w:styleId="Corpodeltesto21">
    <w:name w:val="Corpo del testo 21"/>
    <w:basedOn w:val="Normale"/>
    <w:rsid w:val="00F038F6"/>
    <w:pPr>
      <w:suppressAutoHyphens/>
      <w:jc w:val="both"/>
    </w:pPr>
    <w:rPr>
      <w:lang w:eastAsia="ar-SA"/>
    </w:rPr>
  </w:style>
  <w:style w:type="paragraph" w:customStyle="1" w:styleId="Default">
    <w:name w:val="Default"/>
    <w:rsid w:val="00F038F6"/>
    <w:pPr>
      <w:widowControl w:val="0"/>
      <w:suppressAutoHyphens/>
      <w:autoSpaceDE w:val="0"/>
    </w:pPr>
    <w:rPr>
      <w:rFonts w:eastAsia="Arial"/>
      <w:color w:val="000000"/>
      <w:sz w:val="24"/>
      <w:szCs w:val="24"/>
      <w:lang w:eastAsia="ar-SA"/>
    </w:rPr>
  </w:style>
  <w:style w:type="paragraph" w:customStyle="1" w:styleId="CM25">
    <w:name w:val="CM25"/>
    <w:basedOn w:val="Default"/>
    <w:next w:val="Default"/>
    <w:rsid w:val="00F038F6"/>
    <w:pPr>
      <w:spacing w:after="235"/>
    </w:pPr>
    <w:rPr>
      <w:color w:val="auto"/>
    </w:rPr>
  </w:style>
  <w:style w:type="paragraph" w:customStyle="1" w:styleId="CM1">
    <w:name w:val="CM1"/>
    <w:basedOn w:val="Default"/>
    <w:next w:val="Default"/>
    <w:rsid w:val="00F038F6"/>
    <w:pPr>
      <w:spacing w:line="231" w:lineRule="atLeast"/>
    </w:pPr>
    <w:rPr>
      <w:color w:val="auto"/>
    </w:rPr>
  </w:style>
  <w:style w:type="paragraph" w:customStyle="1" w:styleId="CM5">
    <w:name w:val="CM5"/>
    <w:basedOn w:val="Default"/>
    <w:next w:val="Default"/>
    <w:rsid w:val="00F038F6"/>
    <w:pPr>
      <w:spacing w:line="231" w:lineRule="atLeast"/>
    </w:pPr>
    <w:rPr>
      <w:color w:val="auto"/>
    </w:rPr>
  </w:style>
  <w:style w:type="paragraph" w:customStyle="1" w:styleId="CM24">
    <w:name w:val="CM24"/>
    <w:basedOn w:val="Default"/>
    <w:next w:val="Default"/>
    <w:rsid w:val="00F038F6"/>
    <w:pPr>
      <w:spacing w:line="231" w:lineRule="atLeast"/>
    </w:pPr>
    <w:rPr>
      <w:color w:val="auto"/>
    </w:rPr>
  </w:style>
  <w:style w:type="paragraph" w:customStyle="1" w:styleId="CM29">
    <w:name w:val="CM29"/>
    <w:basedOn w:val="Default"/>
    <w:next w:val="Default"/>
    <w:rsid w:val="00F038F6"/>
    <w:pPr>
      <w:spacing w:after="673"/>
    </w:pPr>
    <w:rPr>
      <w:color w:val="auto"/>
    </w:rPr>
  </w:style>
  <w:style w:type="paragraph" w:styleId="Paragrafoelenco">
    <w:name w:val="List Paragraph"/>
    <w:basedOn w:val="Normale"/>
    <w:uiPriority w:val="34"/>
    <w:qFormat/>
    <w:rsid w:val="0092600C"/>
    <w:pPr>
      <w:ind w:left="708"/>
    </w:pPr>
  </w:style>
  <w:style w:type="character" w:customStyle="1" w:styleId="rosso1">
    <w:name w:val="rosso1"/>
    <w:rsid w:val="003C7CBF"/>
    <w:rPr>
      <w:b w:val="0"/>
      <w:bCs w:val="0"/>
      <w:vanish w:val="0"/>
      <w:webHidden w:val="0"/>
      <w:color w:val="990000"/>
      <w:specVanish w:val="0"/>
    </w:rPr>
  </w:style>
  <w:style w:type="character" w:customStyle="1" w:styleId="PidipaginaCarattere">
    <w:name w:val="Piè di pagina Carattere"/>
    <w:link w:val="Pidipagina"/>
    <w:uiPriority w:val="99"/>
    <w:rsid w:val="003C7CBF"/>
    <w:rPr>
      <w:sz w:val="24"/>
      <w:szCs w:val="24"/>
    </w:rPr>
  </w:style>
  <w:style w:type="character" w:customStyle="1" w:styleId="TestonotaapidipaginaCarattere">
    <w:name w:val="Testo nota a piè di pagina Carattere"/>
    <w:link w:val="Testonotaapidipagina"/>
    <w:rsid w:val="00401646"/>
    <w:rPr>
      <w:rFonts w:ascii="Book Antiqua" w:hAnsi="Book Antiqua"/>
    </w:rPr>
  </w:style>
  <w:style w:type="character" w:customStyle="1" w:styleId="Menzionenonrisolta1">
    <w:name w:val="Menzione non risolta1"/>
    <w:basedOn w:val="Carpredefinitoparagrafo"/>
    <w:uiPriority w:val="99"/>
    <w:semiHidden/>
    <w:unhideWhenUsed/>
    <w:rsid w:val="00995D5B"/>
    <w:rPr>
      <w:color w:val="605E5C"/>
      <w:shd w:val="clear" w:color="auto" w:fill="E1DFDD"/>
    </w:rPr>
  </w:style>
  <w:style w:type="character" w:customStyle="1" w:styleId="RientrocorpodeltestoCarattere">
    <w:name w:val="Rientro corpo del testo Carattere"/>
    <w:basedOn w:val="Carpredefinitoparagrafo"/>
    <w:link w:val="Rientrocorpodeltesto"/>
    <w:rsid w:val="00263C4B"/>
    <w:rPr>
      <w:sz w:val="24"/>
      <w:szCs w:val="24"/>
    </w:rPr>
  </w:style>
  <w:style w:type="character" w:customStyle="1" w:styleId="Menzionenonrisolta2">
    <w:name w:val="Menzione non risolta2"/>
    <w:basedOn w:val="Carpredefinitoparagrafo"/>
    <w:uiPriority w:val="99"/>
    <w:semiHidden/>
    <w:unhideWhenUsed/>
    <w:rsid w:val="004F419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3446232">
      <w:bodyDiv w:val="1"/>
      <w:marLeft w:val="0"/>
      <w:marRight w:val="0"/>
      <w:marTop w:val="0"/>
      <w:marBottom w:val="0"/>
      <w:divBdr>
        <w:top w:val="none" w:sz="0" w:space="0" w:color="auto"/>
        <w:left w:val="none" w:sz="0" w:space="0" w:color="auto"/>
        <w:bottom w:val="none" w:sz="0" w:space="0" w:color="auto"/>
        <w:right w:val="none" w:sz="0" w:space="0" w:color="auto"/>
      </w:divBdr>
    </w:div>
    <w:div w:id="19345852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683705-52C8-4CEB-B8BB-AB282BF97F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282</Words>
  <Characters>1925</Characters>
  <Application>Microsoft Office Word</Application>
  <DocSecurity>0</DocSecurity>
  <Lines>16</Lines>
  <Paragraphs>4</Paragraphs>
  <ScaleCrop>false</ScaleCrop>
  <HeadingPairs>
    <vt:vector size="2" baseType="variant">
      <vt:variant>
        <vt:lpstr>Titolo</vt:lpstr>
      </vt:variant>
      <vt:variant>
        <vt:i4>1</vt:i4>
      </vt:variant>
    </vt:vector>
  </HeadingPairs>
  <TitlesOfParts>
    <vt:vector size="1" baseType="lpstr">
      <vt:lpstr>DISCIPLINARE DI GARA</vt:lpstr>
    </vt:vector>
  </TitlesOfParts>
  <Company>DZ-Forum.net</Company>
  <LinksUpToDate>false</LinksUpToDate>
  <CharactersWithSpaces>2203</CharactersWithSpaces>
  <SharedDoc>false</SharedDoc>
  <HLinks>
    <vt:vector size="156" baseType="variant">
      <vt:variant>
        <vt:i4>2228321</vt:i4>
      </vt:variant>
      <vt:variant>
        <vt:i4>293</vt:i4>
      </vt:variant>
      <vt:variant>
        <vt:i4>0</vt:i4>
      </vt:variant>
      <vt:variant>
        <vt:i4>5</vt:i4>
      </vt:variant>
      <vt:variant>
        <vt:lpwstr>http://www.bosettiegatti.eu/info/norme/codicecivile.htm</vt:lpwstr>
      </vt:variant>
      <vt:variant>
        <vt:lpwstr>2359</vt:lpwstr>
      </vt:variant>
      <vt:variant>
        <vt:i4>131173</vt:i4>
      </vt:variant>
      <vt:variant>
        <vt:i4>284</vt:i4>
      </vt:variant>
      <vt:variant>
        <vt:i4>0</vt:i4>
      </vt:variant>
      <vt:variant>
        <vt:i4>5</vt:i4>
      </vt:variant>
      <vt:variant>
        <vt:lpwstr>http://www.bosettiegatti.eu/info/norme/1999_0068.htm</vt:lpwstr>
      </vt:variant>
      <vt:variant>
        <vt:lpwstr>17</vt:lpwstr>
      </vt:variant>
      <vt:variant>
        <vt:i4>983151</vt:i4>
      </vt:variant>
      <vt:variant>
        <vt:i4>281</vt:i4>
      </vt:variant>
      <vt:variant>
        <vt:i4>0</vt:i4>
      </vt:variant>
      <vt:variant>
        <vt:i4>5</vt:i4>
      </vt:variant>
      <vt:variant>
        <vt:lpwstr>http://www.bosettiegatti.eu/info/norme/1990_0055.htm</vt:lpwstr>
      </vt:variant>
      <vt:variant>
        <vt:lpwstr>17</vt:lpwstr>
      </vt:variant>
      <vt:variant>
        <vt:i4>458850</vt:i4>
      </vt:variant>
      <vt:variant>
        <vt:i4>278</vt:i4>
      </vt:variant>
      <vt:variant>
        <vt:i4>0</vt:i4>
      </vt:variant>
      <vt:variant>
        <vt:i4>5</vt:i4>
      </vt:variant>
      <vt:variant>
        <vt:lpwstr>http://www.bosettiegatti.eu/info/norme/2008_0081.htm</vt:lpwstr>
      </vt:variant>
      <vt:variant>
        <vt:lpwstr>014</vt:lpwstr>
      </vt:variant>
      <vt:variant>
        <vt:i4>852064</vt:i4>
      </vt:variant>
      <vt:variant>
        <vt:i4>275</vt:i4>
      </vt:variant>
      <vt:variant>
        <vt:i4>0</vt:i4>
      </vt:variant>
      <vt:variant>
        <vt:i4>5</vt:i4>
      </vt:variant>
      <vt:variant>
        <vt:lpwstr>http://www.bosettiegatti.eu/info/norme/2001_0231.htm</vt:lpwstr>
      </vt:variant>
      <vt:variant>
        <vt:lpwstr>09</vt:lpwstr>
      </vt:variant>
      <vt:variant>
        <vt:i4>1703970</vt:i4>
      </vt:variant>
      <vt:variant>
        <vt:i4>272</vt:i4>
      </vt:variant>
      <vt:variant>
        <vt:i4>0</vt:i4>
      </vt:variant>
      <vt:variant>
        <vt:i4>5</vt:i4>
      </vt:variant>
      <vt:variant>
        <vt:lpwstr>http://www.bosettiegatti.eu/info/norme/statali/2016_0050.htm</vt:lpwstr>
      </vt:variant>
      <vt:variant>
        <vt:lpwstr>067</vt:lpwstr>
      </vt:variant>
      <vt:variant>
        <vt:i4>1572898</vt:i4>
      </vt:variant>
      <vt:variant>
        <vt:i4>269</vt:i4>
      </vt:variant>
      <vt:variant>
        <vt:i4>0</vt:i4>
      </vt:variant>
      <vt:variant>
        <vt:i4>5</vt:i4>
      </vt:variant>
      <vt:variant>
        <vt:lpwstr>http://www.bosettiegatti.eu/info/norme/statali/2016_0050.htm</vt:lpwstr>
      </vt:variant>
      <vt:variant>
        <vt:lpwstr>042</vt:lpwstr>
      </vt:variant>
      <vt:variant>
        <vt:i4>1900579</vt:i4>
      </vt:variant>
      <vt:variant>
        <vt:i4>266</vt:i4>
      </vt:variant>
      <vt:variant>
        <vt:i4>0</vt:i4>
      </vt:variant>
      <vt:variant>
        <vt:i4>5</vt:i4>
      </vt:variant>
      <vt:variant>
        <vt:lpwstr>http://www.bosettiegatti.eu/info/norme/statali/2016_0050.htm</vt:lpwstr>
      </vt:variant>
      <vt:variant>
        <vt:lpwstr>110</vt:lpwstr>
      </vt:variant>
      <vt:variant>
        <vt:i4>2031650</vt:i4>
      </vt:variant>
      <vt:variant>
        <vt:i4>263</vt:i4>
      </vt:variant>
      <vt:variant>
        <vt:i4>0</vt:i4>
      </vt:variant>
      <vt:variant>
        <vt:i4>5</vt:i4>
      </vt:variant>
      <vt:variant>
        <vt:lpwstr>http://www.bosettiegatti.eu/info/norme/statali/2016_0050.htm</vt:lpwstr>
      </vt:variant>
      <vt:variant>
        <vt:lpwstr>030</vt:lpwstr>
      </vt:variant>
      <vt:variant>
        <vt:i4>458854</vt:i4>
      </vt:variant>
      <vt:variant>
        <vt:i4>260</vt:i4>
      </vt:variant>
      <vt:variant>
        <vt:i4>0</vt:i4>
      </vt:variant>
      <vt:variant>
        <vt:i4>5</vt:i4>
      </vt:variant>
      <vt:variant>
        <vt:lpwstr>http://www.bosettiegatti.eu/info/norme/2011_0159.htm</vt:lpwstr>
      </vt:variant>
      <vt:variant>
        <vt:lpwstr>092</vt:lpwstr>
      </vt:variant>
      <vt:variant>
        <vt:i4>393318</vt:i4>
      </vt:variant>
      <vt:variant>
        <vt:i4>257</vt:i4>
      </vt:variant>
      <vt:variant>
        <vt:i4>0</vt:i4>
      </vt:variant>
      <vt:variant>
        <vt:i4>5</vt:i4>
      </vt:variant>
      <vt:variant>
        <vt:lpwstr>http://www.bosettiegatti.eu/info/norme/2011_0159.htm</vt:lpwstr>
      </vt:variant>
      <vt:variant>
        <vt:lpwstr>088</vt:lpwstr>
      </vt:variant>
      <vt:variant>
        <vt:i4>393318</vt:i4>
      </vt:variant>
      <vt:variant>
        <vt:i4>254</vt:i4>
      </vt:variant>
      <vt:variant>
        <vt:i4>0</vt:i4>
      </vt:variant>
      <vt:variant>
        <vt:i4>5</vt:i4>
      </vt:variant>
      <vt:variant>
        <vt:lpwstr>http://www.bosettiegatti.eu/info/norme/2011_0159.htm</vt:lpwstr>
      </vt:variant>
      <vt:variant>
        <vt:lpwstr>084</vt:lpwstr>
      </vt:variant>
      <vt:variant>
        <vt:i4>524390</vt:i4>
      </vt:variant>
      <vt:variant>
        <vt:i4>251</vt:i4>
      </vt:variant>
      <vt:variant>
        <vt:i4>0</vt:i4>
      </vt:variant>
      <vt:variant>
        <vt:i4>5</vt:i4>
      </vt:variant>
      <vt:variant>
        <vt:lpwstr>http://www.bosettiegatti.eu/info/norme/2011_0159.htm</vt:lpwstr>
      </vt:variant>
      <vt:variant>
        <vt:lpwstr>067</vt:lpwstr>
      </vt:variant>
      <vt:variant>
        <vt:i4>7602183</vt:i4>
      </vt:variant>
      <vt:variant>
        <vt:i4>244</vt:i4>
      </vt:variant>
      <vt:variant>
        <vt:i4>0</vt:i4>
      </vt:variant>
      <vt:variant>
        <vt:i4>5</vt:i4>
      </vt:variant>
      <vt:variant>
        <vt:lpwstr>http://www.bosettiegatti.eu/info/norme/statali/2016_0050.htm</vt:lpwstr>
      </vt:variant>
      <vt:variant>
        <vt:lpwstr>y_2007_0109</vt:lpwstr>
      </vt:variant>
      <vt:variant>
        <vt:i4>5439502</vt:i4>
      </vt:variant>
      <vt:variant>
        <vt:i4>241</vt:i4>
      </vt:variant>
      <vt:variant>
        <vt:i4>0</vt:i4>
      </vt:variant>
      <vt:variant>
        <vt:i4>5</vt:i4>
      </vt:variant>
      <vt:variant>
        <vt:lpwstr>http://www.bosettiegatti.eu/info/norme/codicepenale.htm</vt:lpwstr>
      </vt:variant>
      <vt:variant>
        <vt:lpwstr>648-bis</vt:lpwstr>
      </vt:variant>
      <vt:variant>
        <vt:i4>2818151</vt:i4>
      </vt:variant>
      <vt:variant>
        <vt:i4>238</vt:i4>
      </vt:variant>
      <vt:variant>
        <vt:i4>0</vt:i4>
      </vt:variant>
      <vt:variant>
        <vt:i4>5</vt:i4>
      </vt:variant>
      <vt:variant>
        <vt:lpwstr>http://www.bosettiegatti.eu/info/norme/codicecivile.htm</vt:lpwstr>
      </vt:variant>
      <vt:variant>
        <vt:lpwstr>2635</vt:lpwstr>
      </vt:variant>
      <vt:variant>
        <vt:i4>1441873</vt:i4>
      </vt:variant>
      <vt:variant>
        <vt:i4>235</vt:i4>
      </vt:variant>
      <vt:variant>
        <vt:i4>0</vt:i4>
      </vt:variant>
      <vt:variant>
        <vt:i4>5</vt:i4>
      </vt:variant>
      <vt:variant>
        <vt:lpwstr>http://www.bosettiegatti.eu/info/norme/codicepenale.htm</vt:lpwstr>
      </vt:variant>
      <vt:variant>
        <vt:lpwstr>353</vt:lpwstr>
      </vt:variant>
      <vt:variant>
        <vt:i4>5439493</vt:i4>
      </vt:variant>
      <vt:variant>
        <vt:i4>232</vt:i4>
      </vt:variant>
      <vt:variant>
        <vt:i4>0</vt:i4>
      </vt:variant>
      <vt:variant>
        <vt:i4>5</vt:i4>
      </vt:variant>
      <vt:variant>
        <vt:lpwstr>http://www.bosettiegatti.eu/info/norme/codicepenale.htm</vt:lpwstr>
      </vt:variant>
      <vt:variant>
        <vt:lpwstr>346-bis</vt:lpwstr>
      </vt:variant>
      <vt:variant>
        <vt:i4>1179729</vt:i4>
      </vt:variant>
      <vt:variant>
        <vt:i4>229</vt:i4>
      </vt:variant>
      <vt:variant>
        <vt:i4>0</vt:i4>
      </vt:variant>
      <vt:variant>
        <vt:i4>5</vt:i4>
      </vt:variant>
      <vt:variant>
        <vt:lpwstr>http://www.bosettiegatti.eu/info/norme/codicepenale.htm</vt:lpwstr>
      </vt:variant>
      <vt:variant>
        <vt:lpwstr>317</vt:lpwstr>
      </vt:variant>
      <vt:variant>
        <vt:i4>131171</vt:i4>
      </vt:variant>
      <vt:variant>
        <vt:i4>226</vt:i4>
      </vt:variant>
      <vt:variant>
        <vt:i4>0</vt:i4>
      </vt:variant>
      <vt:variant>
        <vt:i4>5</vt:i4>
      </vt:variant>
      <vt:variant>
        <vt:lpwstr>http://www.bosettiegatti.eu/info/norme/2006_0152.htm</vt:lpwstr>
      </vt:variant>
      <vt:variant>
        <vt:lpwstr>260</vt:lpwstr>
      </vt:variant>
      <vt:variant>
        <vt:i4>8192002</vt:i4>
      </vt:variant>
      <vt:variant>
        <vt:i4>223</vt:i4>
      </vt:variant>
      <vt:variant>
        <vt:i4>0</vt:i4>
      </vt:variant>
      <vt:variant>
        <vt:i4>5</vt:i4>
      </vt:variant>
      <vt:variant>
        <vt:lpwstr>http://www.bosettiegatti.eu/info/norme/statali/2016_0050.htm</vt:lpwstr>
      </vt:variant>
      <vt:variant>
        <vt:lpwstr>y_1973_0043</vt:lpwstr>
      </vt:variant>
      <vt:variant>
        <vt:i4>7995407</vt:i4>
      </vt:variant>
      <vt:variant>
        <vt:i4>220</vt:i4>
      </vt:variant>
      <vt:variant>
        <vt:i4>0</vt:i4>
      </vt:variant>
      <vt:variant>
        <vt:i4>5</vt:i4>
      </vt:variant>
      <vt:variant>
        <vt:lpwstr>http://www.bosettiegatti.eu/info/norme/statali/2016_0050.htm</vt:lpwstr>
      </vt:variant>
      <vt:variant>
        <vt:lpwstr>y_1990_0309</vt:lpwstr>
      </vt:variant>
      <vt:variant>
        <vt:i4>5636098</vt:i4>
      </vt:variant>
      <vt:variant>
        <vt:i4>217</vt:i4>
      </vt:variant>
      <vt:variant>
        <vt:i4>0</vt:i4>
      </vt:variant>
      <vt:variant>
        <vt:i4>5</vt:i4>
      </vt:variant>
      <vt:variant>
        <vt:lpwstr>http://www.bosettiegatti.eu/info/norme/codicepenale.htm</vt:lpwstr>
      </vt:variant>
      <vt:variant>
        <vt:lpwstr>416-bis</vt:lpwstr>
      </vt:variant>
      <vt:variant>
        <vt:i4>1179734</vt:i4>
      </vt:variant>
      <vt:variant>
        <vt:i4>214</vt:i4>
      </vt:variant>
      <vt:variant>
        <vt:i4>0</vt:i4>
      </vt:variant>
      <vt:variant>
        <vt:i4>5</vt:i4>
      </vt:variant>
      <vt:variant>
        <vt:lpwstr>http://www.bosettiegatti.eu/info/norme/codicepenale.htm</vt:lpwstr>
      </vt:variant>
      <vt:variant>
        <vt:lpwstr>416</vt:lpwstr>
      </vt:variant>
      <vt:variant>
        <vt:i4>3473520</vt:i4>
      </vt:variant>
      <vt:variant>
        <vt:i4>211</vt:i4>
      </vt:variant>
      <vt:variant>
        <vt:i4>0</vt:i4>
      </vt:variant>
      <vt:variant>
        <vt:i4>5</vt:i4>
      </vt:variant>
      <vt:variant>
        <vt:lpwstr>http://www.bosettiegatti.eu/info/norme/codiceprocedurapenale.htm</vt:lpwstr>
      </vt:variant>
      <vt:variant>
        <vt:lpwstr>444</vt:lpwstr>
      </vt:variant>
      <vt:variant>
        <vt:i4>1114159</vt:i4>
      </vt:variant>
      <vt:variant>
        <vt:i4>0</vt:i4>
      </vt:variant>
      <vt:variant>
        <vt:i4>0</vt:i4>
      </vt:variant>
      <vt:variant>
        <vt:i4>5</vt:i4>
      </vt:variant>
      <vt:variant>
        <vt:lpwstr>mailto:gare.viabilita@cittametropolitanaroma.gov.it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DISCIPLINARE DI GARA</dc:title>
  <dc:subject/>
  <dc:creator>GENNARO FIORE</dc:creator>
  <cp:keywords/>
  <cp:lastModifiedBy>llp018@saronno.local</cp:lastModifiedBy>
  <cp:revision>3</cp:revision>
  <cp:lastPrinted>2023-04-11T06:33:00Z</cp:lastPrinted>
  <dcterms:created xsi:type="dcterms:W3CDTF">2025-11-18T14:23:00Z</dcterms:created>
  <dcterms:modified xsi:type="dcterms:W3CDTF">2025-11-18T14:24:00Z</dcterms:modified>
</cp:coreProperties>
</file>